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CB1405" w14:textId="33288077" w:rsidR="007166CE" w:rsidRDefault="00887747" w:rsidP="00134600">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3D5149F" wp14:editId="7DB89F5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8CBB041" w14:textId="77777777" w:rsidR="007166CE" w:rsidRDefault="007166CE" w:rsidP="00134600">
      <w:pPr>
        <w:pStyle w:val="berschrift1"/>
      </w:pPr>
      <w:r>
        <w:br w:type="page"/>
      </w:r>
      <w:r>
        <w:lastRenderedPageBreak/>
        <w:t>Vorwort</w:t>
      </w:r>
    </w:p>
    <w:p w14:paraId="09355614" w14:textId="77777777" w:rsidR="007166CE" w:rsidRDefault="007E1779" w:rsidP="00134600">
      <w:r>
        <w:t xml:space="preserve">Wieder einmal </w:t>
      </w:r>
      <w:r w:rsidR="001F54C4">
        <w:t>ging</w:t>
      </w:r>
      <w:r>
        <w:t xml:space="preserve"> ein Jahr vorüber, und wir </w:t>
      </w:r>
      <w:r w:rsidR="001F54C4">
        <w:t xml:space="preserve">befinden </w:t>
      </w:r>
      <w:r>
        <w:t xml:space="preserve">uns </w:t>
      </w:r>
      <w:r w:rsidR="00B365E5">
        <w:t>im Jahr 2021</w:t>
      </w:r>
      <w:r>
        <w:t xml:space="preserve"> – </w:t>
      </w:r>
      <w:r w:rsidR="00B365E5">
        <w:t>nach einem sehr chaotischen Jahr geht es weiter</w:t>
      </w:r>
      <w:r>
        <w:t>.</w:t>
      </w:r>
    </w:p>
    <w:p w14:paraId="5E33F409" w14:textId="77777777" w:rsidR="007E1779" w:rsidRDefault="008D7463" w:rsidP="00134600">
      <w:r>
        <w:t xml:space="preserve">Dieses Jahr hat uns allen eine Menge abverlangt – doch Gott hat uns hindurchgetragen. </w:t>
      </w:r>
    </w:p>
    <w:p w14:paraId="0A25F502" w14:textId="77777777" w:rsidR="008D7463" w:rsidRDefault="008D7463" w:rsidP="00134600">
      <w:r>
        <w:t>Für mich persönlich bot die Zeit, die ich gewonnen habe, die Gelegenheit, einige neue Bücher zu erstellen. Gleichzeitig überarbeite ich viele der alten Bücher, sei es, um Fehler zu beheben oder neue Inhalte hinzuzufügen.</w:t>
      </w:r>
    </w:p>
    <w:p w14:paraId="6D350B3E" w14:textId="77777777" w:rsidR="007E1779" w:rsidRDefault="007E1779" w:rsidP="00134600">
      <w:r>
        <w:t>Vielleicht hat aber auch der eine oder die andere Lust, mitzumachen und neue Bücher zu erstellen – sprecht mich einfach an.</w:t>
      </w:r>
    </w:p>
    <w:p w14:paraId="26FD283C" w14:textId="77777777" w:rsidR="007166CE" w:rsidRDefault="007166CE" w:rsidP="00134600">
      <w:r>
        <w:t>Euch allen wünsche ich Gottes reichen Segen und dass Ihr für Euch interessante Texte hier findet. Für Anregungen bin ich immer dankbar.</w:t>
      </w:r>
    </w:p>
    <w:p w14:paraId="58FD500D" w14:textId="77777777" w:rsidR="007166CE" w:rsidRDefault="007166CE" w:rsidP="00134600">
      <w:r>
        <w:t>Gruß &amp; Segen,</w:t>
      </w:r>
    </w:p>
    <w:p w14:paraId="08F4DCCA" w14:textId="77777777" w:rsidR="007166CE" w:rsidRDefault="007166CE" w:rsidP="00134600">
      <w:r>
        <w:t>Andreas</w:t>
      </w:r>
    </w:p>
    <w:p w14:paraId="34C6F199" w14:textId="77777777" w:rsidR="0022039F" w:rsidRDefault="007166CE" w:rsidP="00134600">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8F71BAD" w14:textId="77777777" w:rsidR="0096114B" w:rsidRDefault="0096114B" w:rsidP="0096114B">
      <w:pPr>
        <w:pStyle w:val="berschrift1"/>
      </w:pPr>
      <w:r w:rsidRPr="0096114B">
        <w:t>Alber, Erasmus – Steht auf, ihr lieben Kinderlein</w:t>
      </w:r>
    </w:p>
    <w:p w14:paraId="7AED9802" w14:textId="77777777" w:rsidR="0096114B" w:rsidRDefault="0096114B" w:rsidP="0096114B">
      <w:pPr>
        <w:pStyle w:val="StandardWeb"/>
      </w:pPr>
      <w:r>
        <w:t>1. Steht auf, ihr lieben Kinderlein!</w:t>
      </w:r>
      <w:r>
        <w:br/>
        <w:t>Der Morgenstern mit hellem Schein</w:t>
      </w:r>
      <w:r>
        <w:br/>
        <w:t>läßt sich frei sehen wie ein Held</w:t>
      </w:r>
      <w:r>
        <w:br/>
        <w:t>und leuchtet in die ganze Welt.</w:t>
      </w:r>
    </w:p>
    <w:p w14:paraId="07ED6E9B" w14:textId="77777777" w:rsidR="0096114B" w:rsidRDefault="0096114B" w:rsidP="0096114B">
      <w:pPr>
        <w:pStyle w:val="StandardWeb"/>
      </w:pPr>
      <w:r>
        <w:t>2. Sei uns willkommen, schöner Stern,</w:t>
      </w:r>
      <w:r>
        <w:br/>
        <w:t>du bringst uns Christus, unsern Herrn,</w:t>
      </w:r>
      <w:r>
        <w:br/>
        <w:t>der unser lieber Heiland ist,</w:t>
      </w:r>
      <w:r>
        <w:br/>
        <w:t>darum du hoch zu loben bist.</w:t>
      </w:r>
    </w:p>
    <w:p w14:paraId="3AB8D6BF" w14:textId="77777777" w:rsidR="0096114B" w:rsidRDefault="0096114B" w:rsidP="0096114B">
      <w:pPr>
        <w:pStyle w:val="StandardWeb"/>
      </w:pPr>
      <w:r>
        <w:t>3. Ihr Kinder sollt bei diesem Stern</w:t>
      </w:r>
      <w:r>
        <w:br/>
        <w:t>erkennen Christus, unsern Herrn,</w:t>
      </w:r>
      <w:r>
        <w:br/>
        <w:t>Marien Sohn, den treuen Hort,</w:t>
      </w:r>
      <w:r>
        <w:br/>
        <w:t>der uns leuchtet mit seinem Wort.</w:t>
      </w:r>
    </w:p>
    <w:p w14:paraId="60133E31" w14:textId="77777777" w:rsidR="0096114B" w:rsidRDefault="0096114B" w:rsidP="0096114B">
      <w:pPr>
        <w:pStyle w:val="StandardWeb"/>
      </w:pPr>
      <w:r>
        <w:t>4. Gotts Wort, du bist der Morgenstern,</w:t>
      </w:r>
      <w:r>
        <w:br/>
        <w:t xml:space="preserve">wir können dein gar nicht </w:t>
      </w:r>
      <w:proofErr w:type="spellStart"/>
      <w:r>
        <w:t>entbehrn</w:t>
      </w:r>
      <w:proofErr w:type="spellEnd"/>
      <w:r>
        <w:t>,</w:t>
      </w:r>
      <w:r>
        <w:br/>
        <w:t>du mußt uns leuchten immerdar,</w:t>
      </w:r>
      <w:r>
        <w:br/>
        <w:t>sonst sitzen wir im Finstern gar.</w:t>
      </w:r>
    </w:p>
    <w:p w14:paraId="5D45D1B7" w14:textId="77777777" w:rsidR="0096114B" w:rsidRDefault="0096114B" w:rsidP="0096114B">
      <w:pPr>
        <w:pStyle w:val="StandardWeb"/>
      </w:pPr>
      <w:r>
        <w:t xml:space="preserve">5. </w:t>
      </w:r>
      <w:proofErr w:type="spellStart"/>
      <w:r>
        <w:t>Leucht</w:t>
      </w:r>
      <w:proofErr w:type="spellEnd"/>
      <w:r>
        <w:t xml:space="preserve"> uns mit deinem Glänzen klar</w:t>
      </w:r>
      <w:r>
        <w:br/>
        <w:t>und Jesus Christus offenbar‘,</w:t>
      </w:r>
      <w:r>
        <w:br/>
        <w:t>jag aus der Finsternis Gewalt,</w:t>
      </w:r>
      <w:r>
        <w:br/>
        <w:t xml:space="preserve">daß nicht die Lieb in uns </w:t>
      </w:r>
      <w:proofErr w:type="spellStart"/>
      <w:r>
        <w:t>erkalt</w:t>
      </w:r>
      <w:proofErr w:type="spellEnd"/>
      <w:r>
        <w:t>.</w:t>
      </w:r>
    </w:p>
    <w:p w14:paraId="5A8B333E" w14:textId="77777777" w:rsidR="0096114B" w:rsidRDefault="0096114B" w:rsidP="0096114B">
      <w:pPr>
        <w:pStyle w:val="StandardWeb"/>
      </w:pPr>
      <w:r>
        <w:t>6. Sei uns willkommen, lieber Tag,</w:t>
      </w:r>
      <w:r>
        <w:br/>
        <w:t>vor dir die Nacht nicht bleiben mag.</w:t>
      </w:r>
      <w:r>
        <w:br/>
      </w:r>
      <w:proofErr w:type="spellStart"/>
      <w:r>
        <w:t>Leucht</w:t>
      </w:r>
      <w:proofErr w:type="spellEnd"/>
      <w:r>
        <w:t xml:space="preserve"> uns in unsre Herzen fein</w:t>
      </w:r>
      <w:r>
        <w:br/>
        <w:t xml:space="preserve">mit deinem </w:t>
      </w:r>
      <w:proofErr w:type="spellStart"/>
      <w:r>
        <w:t>himmelischen</w:t>
      </w:r>
      <w:proofErr w:type="spellEnd"/>
      <w:r>
        <w:t xml:space="preserve"> Schein.</w:t>
      </w:r>
    </w:p>
    <w:p w14:paraId="2939C298" w14:textId="77777777" w:rsidR="0096114B" w:rsidRDefault="0096114B" w:rsidP="0096114B">
      <w:pPr>
        <w:pStyle w:val="StandardWeb"/>
      </w:pPr>
      <w:r>
        <w:t>7. O Jesu Christ, wir warten dein,</w:t>
      </w:r>
      <w:r>
        <w:br/>
        <w:t xml:space="preserve">dein heilig Wort </w:t>
      </w:r>
      <w:proofErr w:type="spellStart"/>
      <w:r>
        <w:t>leucht</w:t>
      </w:r>
      <w:proofErr w:type="spellEnd"/>
      <w:r>
        <w:t xml:space="preserve"> uns so fein.</w:t>
      </w:r>
      <w:r>
        <w:br/>
        <w:t>Am End der Welt bleib nicht lang aus</w:t>
      </w:r>
      <w:r>
        <w:br/>
        <w:t>und führ uns in deins Vaters Haus.</w:t>
      </w:r>
    </w:p>
    <w:p w14:paraId="27EAF85E" w14:textId="77777777" w:rsidR="0096114B" w:rsidRDefault="0096114B" w:rsidP="0096114B">
      <w:pPr>
        <w:pStyle w:val="StandardWeb"/>
      </w:pPr>
      <w:r>
        <w:t>8. Du bist die liebe Sonne klar,</w:t>
      </w:r>
      <w:r>
        <w:br/>
        <w:t>wer an dich glaubt, der ist fürwahr</w:t>
      </w:r>
      <w:r>
        <w:br/>
        <w:t xml:space="preserve">ein Kind der </w:t>
      </w:r>
      <w:proofErr w:type="spellStart"/>
      <w:r>
        <w:t>ewgen</w:t>
      </w:r>
      <w:proofErr w:type="spellEnd"/>
      <w:r>
        <w:t xml:space="preserve"> Seligkeit,</w:t>
      </w:r>
      <w:r>
        <w:br/>
        <w:t>die deinen Christen ist bereit‘.</w:t>
      </w:r>
    </w:p>
    <w:p w14:paraId="7C46FBFF" w14:textId="77777777" w:rsidR="0096114B" w:rsidRDefault="0096114B" w:rsidP="0096114B">
      <w:pPr>
        <w:pStyle w:val="StandardWeb"/>
      </w:pPr>
      <w:r>
        <w:t>9. Wir danken dir, wir loben dich</w:t>
      </w:r>
      <w:r>
        <w:br/>
        <w:t>hier zeitlich und dort ewiglich</w:t>
      </w:r>
      <w:r>
        <w:br/>
        <w:t>für deine groß Barmherzigkeit</w:t>
      </w:r>
      <w:r>
        <w:br/>
        <w:t>von nun an bis in Ewigkeit.</w:t>
      </w:r>
    </w:p>
    <w:p w14:paraId="23A8AAD8" w14:textId="77777777" w:rsidR="0096114B" w:rsidRDefault="0096114B">
      <w:pPr>
        <w:spacing w:after="0" w:line="240" w:lineRule="auto"/>
        <w:rPr>
          <w:rFonts w:eastAsia="Times New Roman"/>
          <w:b/>
          <w:bCs/>
          <w:color w:val="000000"/>
          <w:kern w:val="36"/>
          <w:sz w:val="36"/>
          <w:szCs w:val="48"/>
          <w:lang w:eastAsia="de-DE"/>
        </w:rPr>
      </w:pPr>
      <w:r>
        <w:br w:type="page"/>
      </w:r>
    </w:p>
    <w:p w14:paraId="04A36C69" w14:textId="55406D29" w:rsidR="0096114B" w:rsidRDefault="0096114B" w:rsidP="0096114B">
      <w:pPr>
        <w:pStyle w:val="berschrift1"/>
      </w:pPr>
      <w:r w:rsidRPr="0096114B">
        <w:t>Albert, Heinrich – Gott des Himmels und der Erden</w:t>
      </w:r>
    </w:p>
    <w:p w14:paraId="0C82A914" w14:textId="77777777" w:rsidR="0096114B" w:rsidRDefault="0096114B" w:rsidP="0096114B">
      <w:pPr>
        <w:pStyle w:val="StandardWeb"/>
      </w:pPr>
      <w:r>
        <w:t>Gott des Himmels und der Erden,</w:t>
      </w:r>
      <w:r>
        <w:br/>
        <w:t xml:space="preserve">Vater, Sohn und </w:t>
      </w:r>
      <w:proofErr w:type="spellStart"/>
      <w:r>
        <w:t>Heil’ger</w:t>
      </w:r>
      <w:proofErr w:type="spellEnd"/>
      <w:r>
        <w:t xml:space="preserve"> Geist,</w:t>
      </w:r>
      <w:r>
        <w:br/>
        <w:t>Der es Tag und Nacht läßt werden,</w:t>
      </w:r>
      <w:r>
        <w:br/>
        <w:t>Sonn‘ und Mond uns scheinen heißt,</w:t>
      </w:r>
      <w:r>
        <w:br/>
        <w:t>Dessen starke Hand die Welt</w:t>
      </w:r>
      <w:r>
        <w:br/>
        <w:t>Und was drinnen ist, erhält.</w:t>
      </w:r>
    </w:p>
    <w:p w14:paraId="0B9D08D6" w14:textId="77777777" w:rsidR="0096114B" w:rsidRDefault="0096114B" w:rsidP="0096114B">
      <w:pPr>
        <w:pStyle w:val="StandardWeb"/>
      </w:pPr>
      <w:r>
        <w:t>2. Gott, ich danke dir von Herzen,</w:t>
      </w:r>
      <w:r>
        <w:br/>
        <w:t>Daß du mich in dieser Nacht</w:t>
      </w:r>
      <w:r>
        <w:br/>
        <w:t>Vor Gefahr, Angst, Not und Schmerzen</w:t>
      </w:r>
      <w:r>
        <w:br/>
        <w:t>Hast behütet und bewacht,</w:t>
      </w:r>
      <w:r>
        <w:br/>
        <w:t>Daß des bösen Feindes List</w:t>
      </w:r>
      <w:r>
        <w:br/>
        <w:t>Mein nicht mächtig worden ist.</w:t>
      </w:r>
    </w:p>
    <w:p w14:paraId="22689F6F" w14:textId="77777777" w:rsidR="0096114B" w:rsidRDefault="0096114B" w:rsidP="0096114B">
      <w:pPr>
        <w:pStyle w:val="StandardWeb"/>
      </w:pPr>
      <w:r>
        <w:t>3. Laß die Nacht auch meiner Sünden</w:t>
      </w:r>
      <w:r>
        <w:br/>
        <w:t>Jetzt mit dieser Nacht vergehn!</w:t>
      </w:r>
      <w:r>
        <w:br/>
        <w:t>O Herr Jesu, laß mich finden</w:t>
      </w:r>
      <w:r>
        <w:br/>
        <w:t>Deine Wunden offen stehn,</w:t>
      </w:r>
      <w:r>
        <w:br/>
        <w:t>Da alleine Hilf‘ und Rat</w:t>
      </w:r>
      <w:r>
        <w:br/>
        <w:t>Ist für meine Missetat!</w:t>
      </w:r>
    </w:p>
    <w:p w14:paraId="22B926D0" w14:textId="77777777" w:rsidR="0096114B" w:rsidRDefault="0096114B" w:rsidP="0096114B">
      <w:pPr>
        <w:pStyle w:val="StandardWeb"/>
      </w:pPr>
      <w:r>
        <w:t>4. Hilf, daß ich mit diesem Morgen</w:t>
      </w:r>
      <w:r>
        <w:br/>
        <w:t>Geistlich auferstehen mag</w:t>
      </w:r>
      <w:r>
        <w:br/>
        <w:t>Und für meine Seele sorgen,</w:t>
      </w:r>
      <w:r>
        <w:br/>
        <w:t>Daß, wenn nun dein großer Tag</w:t>
      </w:r>
      <w:r>
        <w:br/>
        <w:t>Uns erscheint und dein Gericht,</w:t>
      </w:r>
      <w:r>
        <w:br/>
        <w:t>Ich davor erschrecke nicht.</w:t>
      </w:r>
    </w:p>
    <w:p w14:paraId="3412C9F6" w14:textId="77777777" w:rsidR="0096114B" w:rsidRDefault="0096114B" w:rsidP="0096114B">
      <w:pPr>
        <w:pStyle w:val="StandardWeb"/>
      </w:pPr>
      <w:r>
        <w:t>5. Führe mich, o Herr, und leite</w:t>
      </w:r>
      <w:r>
        <w:br/>
        <w:t>Meinen Gang nach deinem Wort!</w:t>
      </w:r>
      <w:r>
        <w:br/>
        <w:t>Sei und bleibe du auch heute</w:t>
      </w:r>
      <w:r>
        <w:br/>
        <w:t>Mein Beschützer und mein Hort!</w:t>
      </w:r>
      <w:r>
        <w:br/>
        <w:t>Nirgends als von dir allein</w:t>
      </w:r>
      <w:r>
        <w:br/>
        <w:t>Kann ich recht bewahret sein.</w:t>
      </w:r>
    </w:p>
    <w:p w14:paraId="4FDAB862" w14:textId="77777777" w:rsidR="0096114B" w:rsidRDefault="0096114B" w:rsidP="0096114B">
      <w:pPr>
        <w:pStyle w:val="StandardWeb"/>
      </w:pPr>
      <w:r>
        <w:t>6. Meinen Leib und meine Seele</w:t>
      </w:r>
      <w:r>
        <w:br/>
        <w:t>Samt den Sinnen und Verstand,</w:t>
      </w:r>
      <w:r>
        <w:br/>
        <w:t>Großer Gott, ich dir befehle</w:t>
      </w:r>
      <w:r>
        <w:br/>
        <w:t>Unter deine starke Hand.</w:t>
      </w:r>
      <w:r>
        <w:br/>
        <w:t>Herr, mein Schild, mein‘ Ehr‘ und Ruhm,</w:t>
      </w:r>
      <w:r>
        <w:br/>
        <w:t>Nimm mich auf, dein Eigentum!</w:t>
      </w:r>
    </w:p>
    <w:p w14:paraId="14E07586" w14:textId="77777777" w:rsidR="0096114B" w:rsidRDefault="0096114B" w:rsidP="0096114B">
      <w:pPr>
        <w:pStyle w:val="StandardWeb"/>
      </w:pPr>
      <w:r>
        <w:t>7. Deinen Engel zu mir sende,</w:t>
      </w:r>
      <w:r>
        <w:br/>
        <w:t>Der des bösen Feindes Macht,</w:t>
      </w:r>
      <w:r>
        <w:br/>
        <w:t>List und Anschlag von mir wende</w:t>
      </w:r>
      <w:r>
        <w:br/>
        <w:t>Und mich halt in guter Acht,</w:t>
      </w:r>
      <w:r>
        <w:br/>
        <w:t>Der auch endlich mich zur Ruh</w:t>
      </w:r>
      <w:r>
        <w:br/>
        <w:t>Trage nach dem Himmel zu.</w:t>
      </w:r>
    </w:p>
    <w:p w14:paraId="06A0F59B" w14:textId="77777777" w:rsidR="0096114B" w:rsidRDefault="0096114B">
      <w:pPr>
        <w:spacing w:after="0" w:line="240" w:lineRule="auto"/>
        <w:rPr>
          <w:rFonts w:eastAsia="Times New Roman"/>
          <w:b/>
          <w:bCs/>
          <w:color w:val="000000"/>
          <w:kern w:val="36"/>
          <w:sz w:val="36"/>
          <w:szCs w:val="48"/>
          <w:lang w:eastAsia="de-DE"/>
        </w:rPr>
      </w:pPr>
      <w:r>
        <w:br w:type="page"/>
      </w:r>
    </w:p>
    <w:p w14:paraId="63C9D439" w14:textId="18AED7FE" w:rsidR="0096114B" w:rsidRDefault="0096114B" w:rsidP="0096114B">
      <w:pPr>
        <w:pStyle w:val="berschrift1"/>
      </w:pPr>
      <w:r w:rsidRPr="0096114B">
        <w:t>Ambrosius – Hymnus beim Hahnenruf</w:t>
      </w:r>
    </w:p>
    <w:p w14:paraId="50DF882A" w14:textId="77777777" w:rsidR="0096114B" w:rsidRDefault="0096114B" w:rsidP="0096114B">
      <w:pPr>
        <w:pStyle w:val="StandardWeb"/>
      </w:pPr>
      <w:r>
        <w:t xml:space="preserve">O </w:t>
      </w:r>
      <w:proofErr w:type="spellStart"/>
      <w:r>
        <w:t>Ew’ger</w:t>
      </w:r>
      <w:proofErr w:type="spellEnd"/>
      <w:r>
        <w:t>! Der das All‘ erschuf,</w:t>
      </w:r>
      <w:r>
        <w:br/>
        <w:t>Der Nächte so wie Tage lenkt,</w:t>
      </w:r>
      <w:r>
        <w:br/>
        <w:t>Und mild der Zeiten Wechsel schenkt,</w:t>
      </w:r>
      <w:r>
        <w:br/>
        <w:t>Erhöre unsrer Herzen Ruf!</w:t>
      </w:r>
    </w:p>
    <w:p w14:paraId="2A779DF5" w14:textId="77777777" w:rsidR="0096114B" w:rsidRDefault="0096114B" w:rsidP="0096114B">
      <w:pPr>
        <w:pStyle w:val="StandardWeb"/>
      </w:pPr>
      <w:r>
        <w:t>Schon schallt der Hahn im Flügelschwung,</w:t>
      </w:r>
      <w:r>
        <w:br/>
        <w:t>Der in der Stille tiefer Nacht,</w:t>
      </w:r>
      <w:r>
        <w:br/>
        <w:t>Ein nächtlich Licht der Pilger wacht,</w:t>
      </w:r>
      <w:r>
        <w:br/>
        <w:t>Und trennt der Nächte Dämmerung.</w:t>
      </w:r>
    </w:p>
    <w:p w14:paraId="49F38CA8" w14:textId="77777777" w:rsidR="0096114B" w:rsidRDefault="0096114B" w:rsidP="0096114B">
      <w:pPr>
        <w:pStyle w:val="StandardWeb"/>
      </w:pPr>
      <w:r>
        <w:t>Sein Ruf erweckt den Morgenstern,</w:t>
      </w:r>
      <w:r>
        <w:br/>
        <w:t>Der nun der Pole Dunkel scheucht;</w:t>
      </w:r>
      <w:r>
        <w:br/>
        <w:t>Das Heer der bösen Geister fleucht,</w:t>
      </w:r>
      <w:r>
        <w:br/>
        <w:t>Vom Licht‘ geschreckt, zum Abgrund fern.</w:t>
      </w:r>
    </w:p>
    <w:p w14:paraId="1F67DBE7" w14:textId="77777777" w:rsidR="0096114B" w:rsidRDefault="0096114B" w:rsidP="0096114B">
      <w:pPr>
        <w:pStyle w:val="StandardWeb"/>
      </w:pPr>
      <w:r>
        <w:t xml:space="preserve">Der Schiffer </w:t>
      </w:r>
      <w:proofErr w:type="spellStart"/>
      <w:r>
        <w:t>athmet</w:t>
      </w:r>
      <w:proofErr w:type="spellEnd"/>
      <w:r>
        <w:t xml:space="preserve"> neuen Muth,</w:t>
      </w:r>
      <w:r>
        <w:br/>
        <w:t>So wie des Tages Herold ruft,</w:t>
      </w:r>
      <w:r>
        <w:br/>
        <w:t xml:space="preserve">Die See </w:t>
      </w:r>
      <w:proofErr w:type="spellStart"/>
      <w:r>
        <w:t>befächelt</w:t>
      </w:r>
      <w:proofErr w:type="spellEnd"/>
      <w:r>
        <w:t xml:space="preserve"> milde Luft,</w:t>
      </w:r>
      <w:r>
        <w:br/>
        <w:t>Das Licht vertilgt der Sünden Fluth.</w:t>
      </w:r>
    </w:p>
    <w:p w14:paraId="6E6C02B5" w14:textId="77777777" w:rsidR="0096114B" w:rsidRDefault="0096114B" w:rsidP="0096114B">
      <w:pPr>
        <w:pStyle w:val="StandardWeb"/>
      </w:pPr>
      <w:r>
        <w:t>Denn Nacht und Finsterniß entweicht;</w:t>
      </w:r>
      <w:r>
        <w:br/>
        <w:t>Erscheint die Sonne hell und klar;</w:t>
      </w:r>
      <w:r>
        <w:br/>
        <w:t>Die Sünde, so die Nacht gebar,</w:t>
      </w:r>
      <w:r>
        <w:br/>
        <w:t>Erlischt, von Gottes Licht gebleicht.</w:t>
      </w:r>
    </w:p>
    <w:p w14:paraId="40B0D922" w14:textId="77777777" w:rsidR="0096114B" w:rsidRDefault="0096114B" w:rsidP="0096114B">
      <w:pPr>
        <w:pStyle w:val="StandardWeb"/>
      </w:pPr>
      <w:proofErr w:type="spellStart"/>
      <w:r>
        <w:t>D’rum</w:t>
      </w:r>
      <w:proofErr w:type="spellEnd"/>
      <w:r>
        <w:t xml:space="preserve"> lassen wir des Lagers Flaum;</w:t>
      </w:r>
      <w:r>
        <w:br/>
        <w:t>Die Schlummernden erweckt der Hahn,</w:t>
      </w:r>
      <w:r>
        <w:br/>
        <w:t>Er klaget die Verläugner an,</w:t>
      </w:r>
      <w:r>
        <w:br/>
        <w:t>Und gibt den Lässigen nicht Raum.</w:t>
      </w:r>
    </w:p>
    <w:p w14:paraId="5B86BF19" w14:textId="77777777" w:rsidR="0096114B" w:rsidRDefault="0096114B" w:rsidP="0096114B">
      <w:pPr>
        <w:pStyle w:val="StandardWeb"/>
      </w:pPr>
      <w:r>
        <w:t>Die Hoffnung kehret: singt der Hahn,</w:t>
      </w:r>
      <w:r>
        <w:br/>
        <w:t>Den Kranken kehret neues Heil,</w:t>
      </w:r>
      <w:r>
        <w:br/>
        <w:t>Es birgt sich schnell des Mörders Pfeil,</w:t>
      </w:r>
      <w:r>
        <w:br/>
        <w:t>Und neu erglänzt des Glaubens Bahn.</w:t>
      </w:r>
    </w:p>
    <w:p w14:paraId="5B5E0270" w14:textId="77777777" w:rsidR="0096114B" w:rsidRDefault="0096114B" w:rsidP="0096114B">
      <w:pPr>
        <w:pStyle w:val="StandardWeb"/>
      </w:pPr>
      <w:r>
        <w:t>Die Schwachen sieh, o Herr! mit Huld,</w:t>
      </w:r>
      <w:r>
        <w:br/>
        <w:t>Es stärke, Jesu! uns Dein Blick;</w:t>
      </w:r>
      <w:r>
        <w:br/>
        <w:t>Wir sinken, lenkest Du zurück,</w:t>
      </w:r>
      <w:r>
        <w:br/>
        <w:t>In Thränen sühne sich die Schuld!</w:t>
      </w:r>
    </w:p>
    <w:p w14:paraId="40907328" w14:textId="77777777" w:rsidR="0096114B" w:rsidRDefault="0096114B" w:rsidP="0096114B">
      <w:pPr>
        <w:pStyle w:val="StandardWeb"/>
      </w:pPr>
      <w:r>
        <w:t>Gib, unsrer Sinne Licht! Dich kund,</w:t>
      </w:r>
      <w:r>
        <w:br/>
      </w:r>
      <w:proofErr w:type="spellStart"/>
      <w:r>
        <w:t>Entscheuch</w:t>
      </w:r>
      <w:proofErr w:type="spellEnd"/>
      <w:r>
        <w:t>‘ den Schlummer unsrer Brust,</w:t>
      </w:r>
      <w:r>
        <w:br/>
        <w:t>Und stimme, unsrer Seele Lust!</w:t>
      </w:r>
      <w:r>
        <w:br/>
        <w:t>Zu Lobgesängen unsern Mund:</w:t>
      </w:r>
    </w:p>
    <w:p w14:paraId="009E91AA" w14:textId="77777777" w:rsidR="0096114B" w:rsidRDefault="0096114B" w:rsidP="0096114B">
      <w:pPr>
        <w:pStyle w:val="StandardWeb"/>
      </w:pPr>
      <w:r>
        <w:t xml:space="preserve">Daß laut er Gott den Schöpfer </w:t>
      </w:r>
      <w:proofErr w:type="spellStart"/>
      <w:r>
        <w:t>preis’t</w:t>
      </w:r>
      <w:proofErr w:type="spellEnd"/>
      <w:r>
        <w:t>,</w:t>
      </w:r>
      <w:r>
        <w:br/>
        <w:t>Dich Lichtglanz, der im Vater glüht,</w:t>
      </w:r>
      <w:r>
        <w:br/>
        <w:t>Ein Lichtquell selbst, der ewig sprüht,</w:t>
      </w:r>
      <w:r>
        <w:br/>
        <w:t>Und gleichen Gott, des Trostes Geist.</w:t>
      </w:r>
    </w:p>
    <w:p w14:paraId="21BB5A47" w14:textId="77777777" w:rsidR="0096114B" w:rsidRDefault="0096114B">
      <w:pPr>
        <w:spacing w:after="0" w:line="240" w:lineRule="auto"/>
        <w:rPr>
          <w:rFonts w:eastAsia="Times New Roman"/>
          <w:b/>
          <w:bCs/>
          <w:color w:val="000000"/>
          <w:kern w:val="36"/>
          <w:sz w:val="36"/>
          <w:szCs w:val="48"/>
          <w:lang w:eastAsia="de-DE"/>
        </w:rPr>
      </w:pPr>
      <w:r>
        <w:br w:type="page"/>
      </w:r>
    </w:p>
    <w:p w14:paraId="261DFBDF" w14:textId="67FAF5FA" w:rsidR="00406312" w:rsidRDefault="00406312" w:rsidP="00406312">
      <w:pPr>
        <w:pStyle w:val="berschrift1"/>
      </w:pPr>
      <w:proofErr w:type="spellStart"/>
      <w:r w:rsidRPr="00406312">
        <w:t>Annwyl</w:t>
      </w:r>
      <w:proofErr w:type="spellEnd"/>
      <w:r w:rsidRPr="00406312">
        <w:t xml:space="preserve">, Fritz Jacob von – Ein Christlich </w:t>
      </w:r>
      <w:proofErr w:type="spellStart"/>
      <w:r w:rsidRPr="00406312">
        <w:t>morgengsang</w:t>
      </w:r>
      <w:proofErr w:type="spellEnd"/>
      <w:r w:rsidRPr="00406312">
        <w:t>.</w:t>
      </w:r>
    </w:p>
    <w:p w14:paraId="67545940" w14:textId="77777777" w:rsidR="00406312" w:rsidRDefault="00406312" w:rsidP="00406312">
      <w:pPr>
        <w:pStyle w:val="StandardWeb"/>
      </w:pPr>
      <w:proofErr w:type="spellStart"/>
      <w:r>
        <w:t>ICh</w:t>
      </w:r>
      <w:proofErr w:type="spellEnd"/>
      <w:r>
        <w:t xml:space="preserve"> resignier, </w:t>
      </w:r>
      <w:proofErr w:type="spellStart"/>
      <w:r>
        <w:t>ufopffer</w:t>
      </w:r>
      <w:proofErr w:type="spellEnd"/>
      <w:r>
        <w:t xml:space="preserve"> dir,</w:t>
      </w:r>
      <w:r>
        <w:br/>
        <w:t xml:space="preserve">min Herr und Gott, all </w:t>
      </w:r>
      <w:proofErr w:type="spellStart"/>
      <w:r>
        <w:t>mine</w:t>
      </w:r>
      <w:proofErr w:type="spellEnd"/>
      <w:r>
        <w:t xml:space="preserve"> not,</w:t>
      </w:r>
      <w:r>
        <w:br/>
        <w:t xml:space="preserve">die mir </w:t>
      </w:r>
      <w:proofErr w:type="spellStart"/>
      <w:r>
        <w:t>diß</w:t>
      </w:r>
      <w:proofErr w:type="spellEnd"/>
      <w:r>
        <w:t xml:space="preserve"> tags zugegen ist;</w:t>
      </w:r>
      <w:r>
        <w:br/>
      </w:r>
      <w:proofErr w:type="spellStart"/>
      <w:r>
        <w:t>Förcht</w:t>
      </w:r>
      <w:proofErr w:type="spellEnd"/>
      <w:r>
        <w:t xml:space="preserve"> mich </w:t>
      </w:r>
      <w:proofErr w:type="spellStart"/>
      <w:r>
        <w:t>nit</w:t>
      </w:r>
      <w:proofErr w:type="spellEnd"/>
      <w:r>
        <w:t xml:space="preserve"> </w:t>
      </w:r>
      <w:proofErr w:type="spellStart"/>
      <w:r>
        <w:t>seer</w:t>
      </w:r>
      <w:proofErr w:type="spellEnd"/>
      <w:r>
        <w:t xml:space="preserve"> vors </w:t>
      </w:r>
      <w:proofErr w:type="spellStart"/>
      <w:r>
        <w:t>tüfels</w:t>
      </w:r>
      <w:proofErr w:type="spellEnd"/>
      <w:r>
        <w:t xml:space="preserve"> </w:t>
      </w:r>
      <w:proofErr w:type="spellStart"/>
      <w:r>
        <w:t>heer</w:t>
      </w:r>
      <w:proofErr w:type="spellEnd"/>
      <w:r>
        <w:br/>
        <w:t xml:space="preserve">und </w:t>
      </w:r>
      <w:proofErr w:type="spellStart"/>
      <w:r>
        <w:t>sinem</w:t>
      </w:r>
      <w:proofErr w:type="spellEnd"/>
      <w:r>
        <w:t xml:space="preserve"> </w:t>
      </w:r>
      <w:proofErr w:type="spellStart"/>
      <w:r>
        <w:t>gschell</w:t>
      </w:r>
      <w:proofErr w:type="spellEnd"/>
      <w:r>
        <w:t xml:space="preserve">, </w:t>
      </w:r>
      <w:proofErr w:type="spellStart"/>
      <w:r>
        <w:t>wält</w:t>
      </w:r>
      <w:proofErr w:type="spellEnd"/>
      <w:r>
        <w:t xml:space="preserve">, </w:t>
      </w:r>
      <w:proofErr w:type="spellStart"/>
      <w:r>
        <w:t>sünd</w:t>
      </w:r>
      <w:proofErr w:type="spellEnd"/>
      <w:r>
        <w:t xml:space="preserve"> und hell,</w:t>
      </w:r>
      <w:r>
        <w:br/>
        <w:t xml:space="preserve">dann du allein mein </w:t>
      </w:r>
      <w:proofErr w:type="spellStart"/>
      <w:r>
        <w:t>bschirmer</w:t>
      </w:r>
      <w:proofErr w:type="spellEnd"/>
      <w:r>
        <w:t xml:space="preserve"> bist,</w:t>
      </w:r>
      <w:r>
        <w:br/>
        <w:t xml:space="preserve">Und </w:t>
      </w:r>
      <w:proofErr w:type="spellStart"/>
      <w:r>
        <w:t>nimbst</w:t>
      </w:r>
      <w:proofErr w:type="spellEnd"/>
      <w:r>
        <w:t xml:space="preserve"> mich an als </w:t>
      </w:r>
      <w:proofErr w:type="spellStart"/>
      <w:r>
        <w:t>din</w:t>
      </w:r>
      <w:proofErr w:type="spellEnd"/>
      <w:r>
        <w:t xml:space="preserve"> </w:t>
      </w:r>
      <w:proofErr w:type="spellStart"/>
      <w:r>
        <w:t>vogtman</w:t>
      </w:r>
      <w:proofErr w:type="spellEnd"/>
      <w:r>
        <w:br/>
      </w:r>
      <w:proofErr w:type="spellStart"/>
      <w:r>
        <w:t>unnd</w:t>
      </w:r>
      <w:proofErr w:type="spellEnd"/>
      <w:r>
        <w:t xml:space="preserve"> eigen </w:t>
      </w:r>
      <w:proofErr w:type="spellStart"/>
      <w:r>
        <w:t>knecht</w:t>
      </w:r>
      <w:proofErr w:type="spellEnd"/>
      <w:r>
        <w:t xml:space="preserve">, </w:t>
      </w:r>
      <w:proofErr w:type="spellStart"/>
      <w:r>
        <w:t>bhalst</w:t>
      </w:r>
      <w:proofErr w:type="spellEnd"/>
      <w:r>
        <w:t xml:space="preserve"> mich </w:t>
      </w:r>
      <w:proofErr w:type="spellStart"/>
      <w:r>
        <w:t>by</w:t>
      </w:r>
      <w:proofErr w:type="spellEnd"/>
      <w:r>
        <w:t xml:space="preserve"> recht,</w:t>
      </w:r>
      <w:r>
        <w:br/>
        <w:t xml:space="preserve">das mir </w:t>
      </w:r>
      <w:proofErr w:type="spellStart"/>
      <w:r>
        <w:t>din</w:t>
      </w:r>
      <w:proofErr w:type="spellEnd"/>
      <w:r>
        <w:t xml:space="preserve"> </w:t>
      </w:r>
      <w:proofErr w:type="spellStart"/>
      <w:r>
        <w:t>sun</w:t>
      </w:r>
      <w:proofErr w:type="spellEnd"/>
      <w:r>
        <w:t xml:space="preserve"> erworben hat,</w:t>
      </w:r>
      <w:r>
        <w:br/>
        <w:t xml:space="preserve">Doch </w:t>
      </w:r>
      <w:proofErr w:type="spellStart"/>
      <w:r>
        <w:t>gentzlich</w:t>
      </w:r>
      <w:proofErr w:type="spellEnd"/>
      <w:r>
        <w:t xml:space="preserve"> on all min </w:t>
      </w:r>
      <w:proofErr w:type="spellStart"/>
      <w:r>
        <w:t>zuthon</w:t>
      </w:r>
      <w:proofErr w:type="spellEnd"/>
      <w:r>
        <w:t>,</w:t>
      </w:r>
      <w:r>
        <w:br/>
        <w:t xml:space="preserve">verdienst und </w:t>
      </w:r>
      <w:proofErr w:type="spellStart"/>
      <w:r>
        <w:t>lon</w:t>
      </w:r>
      <w:proofErr w:type="spellEnd"/>
      <w:r>
        <w:t>,</w:t>
      </w:r>
      <w:r>
        <w:br/>
        <w:t xml:space="preserve">damit ich hab den </w:t>
      </w:r>
      <w:proofErr w:type="spellStart"/>
      <w:r>
        <w:t>fryen</w:t>
      </w:r>
      <w:proofErr w:type="spellEnd"/>
      <w:r>
        <w:t xml:space="preserve"> </w:t>
      </w:r>
      <w:proofErr w:type="spellStart"/>
      <w:r>
        <w:t>zug</w:t>
      </w:r>
      <w:proofErr w:type="spellEnd"/>
      <w:r>
        <w:br/>
        <w:t xml:space="preserve">und ziehen </w:t>
      </w:r>
      <w:proofErr w:type="spellStart"/>
      <w:r>
        <w:t>mug</w:t>
      </w:r>
      <w:proofErr w:type="spellEnd"/>
      <w:r>
        <w:t>,</w:t>
      </w:r>
      <w:r>
        <w:br/>
        <w:t xml:space="preserve">da mir min </w:t>
      </w:r>
      <w:proofErr w:type="spellStart"/>
      <w:r>
        <w:t>hertz</w:t>
      </w:r>
      <w:proofErr w:type="spellEnd"/>
      <w:r>
        <w:t xml:space="preserve"> und </w:t>
      </w:r>
      <w:proofErr w:type="spellStart"/>
      <w:r>
        <w:t>gmüt</w:t>
      </w:r>
      <w:proofErr w:type="spellEnd"/>
      <w:r>
        <w:t xml:space="preserve"> </w:t>
      </w:r>
      <w:proofErr w:type="spellStart"/>
      <w:r>
        <w:t>hinstat</w:t>
      </w:r>
      <w:proofErr w:type="spellEnd"/>
      <w:r>
        <w:t>.</w:t>
      </w:r>
    </w:p>
    <w:p w14:paraId="29F0D1C8" w14:textId="77777777" w:rsidR="00406312" w:rsidRDefault="00406312" w:rsidP="00406312">
      <w:pPr>
        <w:pStyle w:val="StandardWeb"/>
      </w:pPr>
      <w:proofErr w:type="spellStart"/>
      <w:r>
        <w:t>Gloub</w:t>
      </w:r>
      <w:proofErr w:type="spellEnd"/>
      <w:r>
        <w:t xml:space="preserve"> </w:t>
      </w:r>
      <w:proofErr w:type="spellStart"/>
      <w:r>
        <w:t>Göttlichs</w:t>
      </w:r>
      <w:proofErr w:type="spellEnd"/>
      <w:r>
        <w:t xml:space="preserve"> </w:t>
      </w:r>
      <w:proofErr w:type="spellStart"/>
      <w:r>
        <w:t>wort</w:t>
      </w:r>
      <w:proofErr w:type="spellEnd"/>
      <w:r>
        <w:t xml:space="preserve"> sey mir ein </w:t>
      </w:r>
      <w:proofErr w:type="spellStart"/>
      <w:r>
        <w:t>port</w:t>
      </w:r>
      <w:proofErr w:type="spellEnd"/>
      <w:r>
        <w:t>,</w:t>
      </w:r>
      <w:r>
        <w:br/>
      </w:r>
      <w:proofErr w:type="spellStart"/>
      <w:r>
        <w:t>diß</w:t>
      </w:r>
      <w:proofErr w:type="spellEnd"/>
      <w:r>
        <w:t xml:space="preserve"> tags </w:t>
      </w:r>
      <w:proofErr w:type="spellStart"/>
      <w:r>
        <w:t>yngang</w:t>
      </w:r>
      <w:proofErr w:type="spellEnd"/>
      <w:r>
        <w:t xml:space="preserve"> </w:t>
      </w:r>
      <w:proofErr w:type="spellStart"/>
      <w:r>
        <w:t>unnd</w:t>
      </w:r>
      <w:proofErr w:type="spellEnd"/>
      <w:r>
        <w:t xml:space="preserve"> </w:t>
      </w:r>
      <w:proofErr w:type="spellStart"/>
      <w:r>
        <w:t>anefang</w:t>
      </w:r>
      <w:proofErr w:type="spellEnd"/>
      <w:r>
        <w:t>,</w:t>
      </w:r>
      <w:r>
        <w:br/>
        <w:t xml:space="preserve">das ich im </w:t>
      </w:r>
      <w:proofErr w:type="spellStart"/>
      <w:r>
        <w:t>glouben</w:t>
      </w:r>
      <w:proofErr w:type="spellEnd"/>
      <w:r>
        <w:t xml:space="preserve"> </w:t>
      </w:r>
      <w:proofErr w:type="spellStart"/>
      <w:r>
        <w:t>vest</w:t>
      </w:r>
      <w:proofErr w:type="spellEnd"/>
      <w:r>
        <w:t xml:space="preserve"> mög </w:t>
      </w:r>
      <w:proofErr w:type="spellStart"/>
      <w:r>
        <w:t>bston</w:t>
      </w:r>
      <w:proofErr w:type="spellEnd"/>
      <w:r>
        <w:t>.</w:t>
      </w:r>
      <w:r>
        <w:br/>
        <w:t xml:space="preserve">Göttlich </w:t>
      </w:r>
      <w:proofErr w:type="spellStart"/>
      <w:r>
        <w:t>warheit</w:t>
      </w:r>
      <w:proofErr w:type="spellEnd"/>
      <w:r>
        <w:t xml:space="preserve"> </w:t>
      </w:r>
      <w:proofErr w:type="spellStart"/>
      <w:r>
        <w:t>unnd</w:t>
      </w:r>
      <w:proofErr w:type="spellEnd"/>
      <w:r>
        <w:t xml:space="preserve"> </w:t>
      </w:r>
      <w:proofErr w:type="spellStart"/>
      <w:r>
        <w:t>grechtigkeit</w:t>
      </w:r>
      <w:proofErr w:type="spellEnd"/>
      <w:r>
        <w:br/>
        <w:t xml:space="preserve">sey min </w:t>
      </w:r>
      <w:proofErr w:type="spellStart"/>
      <w:r>
        <w:t>harnisch</w:t>
      </w:r>
      <w:proofErr w:type="spellEnd"/>
      <w:r>
        <w:t>, das mich erfrisch</w:t>
      </w:r>
      <w:r>
        <w:br/>
        <w:t xml:space="preserve">vor </w:t>
      </w:r>
      <w:proofErr w:type="spellStart"/>
      <w:r>
        <w:t>fhürin</w:t>
      </w:r>
      <w:proofErr w:type="spellEnd"/>
      <w:r>
        <w:t xml:space="preserve"> </w:t>
      </w:r>
      <w:proofErr w:type="spellStart"/>
      <w:r>
        <w:t>pfylen</w:t>
      </w:r>
      <w:proofErr w:type="spellEnd"/>
      <w:r>
        <w:t xml:space="preserve"> des </w:t>
      </w:r>
      <w:proofErr w:type="spellStart"/>
      <w:r>
        <w:t>satans</w:t>
      </w:r>
      <w:proofErr w:type="spellEnd"/>
      <w:r>
        <w:t>.</w:t>
      </w:r>
      <w:r>
        <w:br/>
      </w:r>
      <w:proofErr w:type="spellStart"/>
      <w:r>
        <w:t>Bschüch</w:t>
      </w:r>
      <w:proofErr w:type="spellEnd"/>
      <w:r>
        <w:t xml:space="preserve"> </w:t>
      </w:r>
      <w:proofErr w:type="spellStart"/>
      <w:r>
        <w:t>mine</w:t>
      </w:r>
      <w:proofErr w:type="spellEnd"/>
      <w:r>
        <w:t xml:space="preserve"> </w:t>
      </w:r>
      <w:proofErr w:type="spellStart"/>
      <w:r>
        <w:t>füß</w:t>
      </w:r>
      <w:proofErr w:type="spellEnd"/>
      <w:r>
        <w:t xml:space="preserve"> on all verdrieß,</w:t>
      </w:r>
      <w:r>
        <w:br/>
        <w:t xml:space="preserve">mich darzu </w:t>
      </w:r>
      <w:proofErr w:type="spellStart"/>
      <w:r>
        <w:t>rüst</w:t>
      </w:r>
      <w:proofErr w:type="spellEnd"/>
      <w:r>
        <w:t xml:space="preserve">, das ich </w:t>
      </w:r>
      <w:proofErr w:type="spellStart"/>
      <w:r>
        <w:t>erwüsch</w:t>
      </w:r>
      <w:proofErr w:type="spellEnd"/>
      <w:r>
        <w:br/>
        <w:t xml:space="preserve">im </w:t>
      </w:r>
      <w:proofErr w:type="spellStart"/>
      <w:r>
        <w:t>frid</w:t>
      </w:r>
      <w:proofErr w:type="spellEnd"/>
      <w:r>
        <w:t xml:space="preserve"> das </w:t>
      </w:r>
      <w:proofErr w:type="spellStart"/>
      <w:r>
        <w:t>Euangelium</w:t>
      </w:r>
      <w:proofErr w:type="spellEnd"/>
      <w:r>
        <w:t>,</w:t>
      </w:r>
      <w:r>
        <w:br/>
        <w:t xml:space="preserve">Und </w:t>
      </w:r>
      <w:proofErr w:type="spellStart"/>
      <w:r>
        <w:t>blyb</w:t>
      </w:r>
      <w:proofErr w:type="spellEnd"/>
      <w:r>
        <w:t xml:space="preserve"> </w:t>
      </w:r>
      <w:proofErr w:type="spellStart"/>
      <w:r>
        <w:t>daby</w:t>
      </w:r>
      <w:proofErr w:type="spellEnd"/>
      <w:r>
        <w:t xml:space="preserve">, damit ich </w:t>
      </w:r>
      <w:proofErr w:type="spellStart"/>
      <w:r>
        <w:t>fry</w:t>
      </w:r>
      <w:proofErr w:type="spellEnd"/>
      <w:r>
        <w:br/>
      </w:r>
      <w:proofErr w:type="spellStart"/>
      <w:r>
        <w:t>gewapnet</w:t>
      </w:r>
      <w:proofErr w:type="spellEnd"/>
      <w:r>
        <w:t xml:space="preserve"> </w:t>
      </w:r>
      <w:proofErr w:type="spellStart"/>
      <w:r>
        <w:t>sy</w:t>
      </w:r>
      <w:proofErr w:type="spellEnd"/>
      <w:r>
        <w:t>,</w:t>
      </w:r>
      <w:r>
        <w:br/>
        <w:t xml:space="preserve">wider des </w:t>
      </w:r>
      <w:proofErr w:type="spellStart"/>
      <w:r>
        <w:t>tüfels</w:t>
      </w:r>
      <w:proofErr w:type="spellEnd"/>
      <w:r>
        <w:t xml:space="preserve"> falsche trüg</w:t>
      </w:r>
      <w:r>
        <w:br/>
        <w:t xml:space="preserve">mich </w:t>
      </w:r>
      <w:proofErr w:type="spellStart"/>
      <w:r>
        <w:t>bschirmen</w:t>
      </w:r>
      <w:proofErr w:type="spellEnd"/>
      <w:r>
        <w:t xml:space="preserve"> </w:t>
      </w:r>
      <w:proofErr w:type="spellStart"/>
      <w:r>
        <w:t>müg</w:t>
      </w:r>
      <w:proofErr w:type="spellEnd"/>
      <w:r>
        <w:t>,</w:t>
      </w:r>
      <w:r>
        <w:br/>
        <w:t xml:space="preserve">im </w:t>
      </w:r>
      <w:proofErr w:type="spellStart"/>
      <w:r>
        <w:t>gloub</w:t>
      </w:r>
      <w:proofErr w:type="spellEnd"/>
      <w:r>
        <w:t xml:space="preserve"> rechtfertig </w:t>
      </w:r>
      <w:proofErr w:type="spellStart"/>
      <w:r>
        <w:t>werd</w:t>
      </w:r>
      <w:proofErr w:type="spellEnd"/>
      <w:r>
        <w:t xml:space="preserve"> und </w:t>
      </w:r>
      <w:proofErr w:type="spellStart"/>
      <w:r>
        <w:t>frumb</w:t>
      </w:r>
      <w:proofErr w:type="spellEnd"/>
      <w:r>
        <w:t>.</w:t>
      </w:r>
    </w:p>
    <w:p w14:paraId="16AC9DDB" w14:textId="77777777" w:rsidR="00406312" w:rsidRDefault="00406312" w:rsidP="00406312">
      <w:pPr>
        <w:pStyle w:val="StandardWeb"/>
      </w:pPr>
      <w:r>
        <w:t xml:space="preserve">Der </w:t>
      </w:r>
      <w:proofErr w:type="spellStart"/>
      <w:r>
        <w:t>helm</w:t>
      </w:r>
      <w:proofErr w:type="spellEnd"/>
      <w:r>
        <w:t xml:space="preserve"> des </w:t>
      </w:r>
      <w:proofErr w:type="spellStart"/>
      <w:r>
        <w:t>heils</w:t>
      </w:r>
      <w:proofErr w:type="spellEnd"/>
      <w:r>
        <w:t xml:space="preserve">, </w:t>
      </w:r>
      <w:proofErr w:type="spellStart"/>
      <w:r>
        <w:t>hoffnung</w:t>
      </w:r>
      <w:proofErr w:type="spellEnd"/>
      <w:r>
        <w:t xml:space="preserve"> </w:t>
      </w:r>
      <w:proofErr w:type="spellStart"/>
      <w:r>
        <w:t>jrs</w:t>
      </w:r>
      <w:proofErr w:type="spellEnd"/>
      <w:r>
        <w:t xml:space="preserve"> theils,</w:t>
      </w:r>
      <w:r>
        <w:br/>
      </w:r>
      <w:proofErr w:type="spellStart"/>
      <w:r>
        <w:t>sschwert</w:t>
      </w:r>
      <w:proofErr w:type="spellEnd"/>
      <w:r>
        <w:t xml:space="preserve"> Gottes leer sey mir ein </w:t>
      </w:r>
      <w:proofErr w:type="spellStart"/>
      <w:r>
        <w:t>gweer</w:t>
      </w:r>
      <w:proofErr w:type="spellEnd"/>
      <w:r>
        <w:br/>
        <w:t xml:space="preserve">wider des </w:t>
      </w:r>
      <w:proofErr w:type="spellStart"/>
      <w:r>
        <w:t>Tüfels</w:t>
      </w:r>
      <w:proofErr w:type="spellEnd"/>
      <w:r>
        <w:t xml:space="preserve"> </w:t>
      </w:r>
      <w:proofErr w:type="spellStart"/>
      <w:r>
        <w:t>menschen</w:t>
      </w:r>
      <w:proofErr w:type="spellEnd"/>
      <w:r>
        <w:t xml:space="preserve"> </w:t>
      </w:r>
      <w:proofErr w:type="spellStart"/>
      <w:r>
        <w:t>gsatz</w:t>
      </w:r>
      <w:proofErr w:type="spellEnd"/>
      <w:r>
        <w:t>.</w:t>
      </w:r>
      <w:r>
        <w:br/>
        <w:t xml:space="preserve">All min </w:t>
      </w:r>
      <w:proofErr w:type="spellStart"/>
      <w:r>
        <w:t>begir</w:t>
      </w:r>
      <w:proofErr w:type="spellEnd"/>
      <w:r>
        <w:t xml:space="preserve"> ich referier</w:t>
      </w:r>
      <w:r>
        <w:br/>
        <w:t xml:space="preserve">in Gottes </w:t>
      </w:r>
      <w:proofErr w:type="spellStart"/>
      <w:r>
        <w:t>hand</w:t>
      </w:r>
      <w:proofErr w:type="spellEnd"/>
      <w:r>
        <w:t>, so mag niemand</w:t>
      </w:r>
      <w:r>
        <w:br/>
        <w:t>in keinen weg mir bieten tratz.</w:t>
      </w:r>
      <w:r>
        <w:br/>
        <w:t xml:space="preserve">Was mich anficht, ist min flucht </w:t>
      </w:r>
      <w:proofErr w:type="spellStart"/>
      <w:r>
        <w:t>gricht</w:t>
      </w:r>
      <w:proofErr w:type="spellEnd"/>
      <w:r>
        <w:br/>
        <w:t xml:space="preserve">zu Gottes </w:t>
      </w:r>
      <w:proofErr w:type="spellStart"/>
      <w:r>
        <w:t>huld</w:t>
      </w:r>
      <w:proofErr w:type="spellEnd"/>
      <w:r>
        <w:t>, bekenn min schuld</w:t>
      </w:r>
      <w:r>
        <w:br/>
      </w:r>
      <w:proofErr w:type="spellStart"/>
      <w:r>
        <w:t>uß</w:t>
      </w:r>
      <w:proofErr w:type="spellEnd"/>
      <w:r>
        <w:t xml:space="preserve"> </w:t>
      </w:r>
      <w:proofErr w:type="spellStart"/>
      <w:r>
        <w:t>brochnem</w:t>
      </w:r>
      <w:proofErr w:type="spellEnd"/>
      <w:r>
        <w:t xml:space="preserve"> und </w:t>
      </w:r>
      <w:proofErr w:type="spellStart"/>
      <w:r>
        <w:t>zerschlagnem</w:t>
      </w:r>
      <w:proofErr w:type="spellEnd"/>
      <w:r>
        <w:t xml:space="preserve"> </w:t>
      </w:r>
      <w:proofErr w:type="spellStart"/>
      <w:r>
        <w:t>gmüt</w:t>
      </w:r>
      <w:proofErr w:type="spellEnd"/>
      <w:r>
        <w:t>.</w:t>
      </w:r>
      <w:r>
        <w:br/>
        <w:t xml:space="preserve">Alls </w:t>
      </w:r>
      <w:proofErr w:type="spellStart"/>
      <w:r>
        <w:t>ungelück</w:t>
      </w:r>
      <w:proofErr w:type="spellEnd"/>
      <w:r>
        <w:t xml:space="preserve">, der </w:t>
      </w:r>
      <w:proofErr w:type="spellStart"/>
      <w:r>
        <w:t>wält</w:t>
      </w:r>
      <w:proofErr w:type="spellEnd"/>
      <w:r>
        <w:t xml:space="preserve"> falsch </w:t>
      </w:r>
      <w:proofErr w:type="spellStart"/>
      <w:r>
        <w:t>tück</w:t>
      </w:r>
      <w:proofErr w:type="spellEnd"/>
      <w:r>
        <w:br/>
        <w:t xml:space="preserve">Gott mir </w:t>
      </w:r>
      <w:proofErr w:type="spellStart"/>
      <w:r>
        <w:t>zuschick</w:t>
      </w:r>
      <w:proofErr w:type="spellEnd"/>
      <w:r>
        <w:t>:</w:t>
      </w:r>
      <w:r>
        <w:br/>
        <w:t xml:space="preserve">das </w:t>
      </w:r>
      <w:proofErr w:type="spellStart"/>
      <w:r>
        <w:t>sol</w:t>
      </w:r>
      <w:proofErr w:type="spellEnd"/>
      <w:r>
        <w:t xml:space="preserve"> min </w:t>
      </w:r>
      <w:proofErr w:type="spellStart"/>
      <w:r>
        <w:t>morgenopffer</w:t>
      </w:r>
      <w:proofErr w:type="spellEnd"/>
      <w:r>
        <w:t xml:space="preserve"> </w:t>
      </w:r>
      <w:proofErr w:type="spellStart"/>
      <w:r>
        <w:t>syn</w:t>
      </w:r>
      <w:proofErr w:type="spellEnd"/>
      <w:r>
        <w:br/>
        <w:t xml:space="preserve">in solchem </w:t>
      </w:r>
      <w:proofErr w:type="spellStart"/>
      <w:r>
        <w:t>schyn</w:t>
      </w:r>
      <w:proofErr w:type="spellEnd"/>
      <w:r>
        <w:br/>
        <w:t xml:space="preserve">stell all min </w:t>
      </w:r>
      <w:proofErr w:type="spellStart"/>
      <w:r>
        <w:t>sach</w:t>
      </w:r>
      <w:proofErr w:type="spellEnd"/>
      <w:r>
        <w:t xml:space="preserve"> zu </w:t>
      </w:r>
      <w:proofErr w:type="spellStart"/>
      <w:r>
        <w:t>syner</w:t>
      </w:r>
      <w:proofErr w:type="spellEnd"/>
      <w:r>
        <w:t xml:space="preserve"> gut.</w:t>
      </w:r>
    </w:p>
    <w:p w14:paraId="60EA00FD" w14:textId="77777777" w:rsidR="0096114B" w:rsidRDefault="0096114B">
      <w:pPr>
        <w:spacing w:after="0" w:line="240" w:lineRule="auto"/>
        <w:rPr>
          <w:rFonts w:eastAsia="Times New Roman"/>
          <w:b/>
          <w:bCs/>
          <w:color w:val="000000"/>
          <w:kern w:val="36"/>
          <w:sz w:val="36"/>
          <w:szCs w:val="48"/>
          <w:lang w:eastAsia="de-DE"/>
        </w:rPr>
      </w:pPr>
      <w:r>
        <w:br w:type="page"/>
      </w:r>
    </w:p>
    <w:p w14:paraId="41F47462" w14:textId="2B832332" w:rsidR="00134600" w:rsidRDefault="00134600" w:rsidP="00134600">
      <w:pPr>
        <w:pStyle w:val="berschrift1"/>
        <w:rPr>
          <w:sz w:val="48"/>
        </w:rPr>
      </w:pPr>
      <w:r w:rsidRPr="00134600">
        <w:t>Arndt, Ernst Moritz – Morgengebet</w:t>
      </w:r>
    </w:p>
    <w:p w14:paraId="5A219F0E" w14:textId="77777777" w:rsidR="00134600" w:rsidRDefault="00134600" w:rsidP="00134600">
      <w:pPr>
        <w:pStyle w:val="StandardWeb"/>
      </w:pPr>
      <w:r>
        <w:t>Die Nacht ist nun vergangen,</w:t>
      </w:r>
      <w:r>
        <w:br/>
        <w:t>Der Morgen steht so herrlich da,</w:t>
      </w:r>
      <w:r>
        <w:br/>
        <w:t>Und alle Blumen prangen</w:t>
      </w:r>
      <w:r>
        <w:br/>
        <w:t>Und alle Bäume fern und nah;</w:t>
      </w:r>
      <w:r>
        <w:br/>
        <w:t>Auf Feldern und auf Wiesen,</w:t>
      </w:r>
      <w:r>
        <w:br/>
        <w:t>In Wald und Berg und Thal</w:t>
      </w:r>
      <w:r>
        <w:br/>
        <w:t>Wird Gottes Macht gepriesen</w:t>
      </w:r>
      <w:r>
        <w:br/>
        <w:t>Von Stimmen ohne Zahl.</w:t>
      </w:r>
    </w:p>
    <w:p w14:paraId="56DFB28D" w14:textId="77777777" w:rsidR="00134600" w:rsidRDefault="00134600" w:rsidP="00134600">
      <w:pPr>
        <w:pStyle w:val="StandardWeb"/>
      </w:pPr>
      <w:r>
        <w:t>Die frommen Nachtigallen</w:t>
      </w:r>
      <w:r>
        <w:br/>
        <w:t>Sie klingen hellen Freudenklang,</w:t>
      </w:r>
      <w:r>
        <w:br/>
        <w:t>Die Lerchen höchst vor allen</w:t>
      </w:r>
      <w:r>
        <w:br/>
        <w:t>Zum Himmel tragen sie Gesang,</w:t>
      </w:r>
      <w:r>
        <w:br/>
        <w:t xml:space="preserve">Der </w:t>
      </w:r>
      <w:proofErr w:type="spellStart"/>
      <w:r>
        <w:t>Kukuk</w:t>
      </w:r>
      <w:proofErr w:type="spellEnd"/>
      <w:r>
        <w:t xml:space="preserve"> auf den Zweigen</w:t>
      </w:r>
      <w:r>
        <w:br/>
        <w:t>Und auch der Zeisig klein</w:t>
      </w:r>
      <w:r>
        <w:br/>
        <w:t>Sie wollen sich dankbar zeigen,</w:t>
      </w:r>
      <w:r>
        <w:br/>
        <w:t>’s will keiner hinten seyn.</w:t>
      </w:r>
    </w:p>
    <w:p w14:paraId="5ED1BC96" w14:textId="77777777" w:rsidR="00134600" w:rsidRDefault="00134600" w:rsidP="00134600">
      <w:pPr>
        <w:pStyle w:val="StandardWeb"/>
      </w:pPr>
      <w:r>
        <w:t>Und ich? Ich sollte schweigen?</w:t>
      </w:r>
      <w:r>
        <w:br/>
        <w:t>Ich, Gottes reiches Ebenbild?</w:t>
      </w:r>
      <w:r>
        <w:br/>
        <w:t>Durch das mit Liebesneigen</w:t>
      </w:r>
      <w:r>
        <w:br/>
        <w:t>Der Feuerstrom der Gottheit quillt,</w:t>
      </w:r>
      <w:r>
        <w:br/>
        <w:t>Dem er die Sternenlichter</w:t>
      </w:r>
      <w:r>
        <w:br/>
        <w:t>Zur Brüderschar geweiht</w:t>
      </w:r>
      <w:r>
        <w:br/>
        <w:t>Und Engelangesichter</w:t>
      </w:r>
      <w:r>
        <w:br/>
        <w:t>Verklärt in Herrlichkeit?</w:t>
      </w:r>
    </w:p>
    <w:p w14:paraId="2F3CBFE1" w14:textId="77777777" w:rsidR="00134600" w:rsidRDefault="00134600" w:rsidP="00134600">
      <w:pPr>
        <w:pStyle w:val="StandardWeb"/>
      </w:pPr>
      <w:r>
        <w:t>Das Wild im grünen Walde,</w:t>
      </w:r>
      <w:r>
        <w:br/>
        <w:t>Der Vogel auf dem grünen Baum,</w:t>
      </w:r>
      <w:r>
        <w:br/>
        <w:t xml:space="preserve">Sie priesen also </w:t>
      </w:r>
      <w:proofErr w:type="spellStart"/>
      <w:r>
        <w:t>balde</w:t>
      </w:r>
      <w:proofErr w:type="spellEnd"/>
      <w:r>
        <w:br/>
        <w:t>Den Vater überm Sternenraum?</w:t>
      </w:r>
      <w:r>
        <w:br/>
        <w:t xml:space="preserve">Es </w:t>
      </w:r>
      <w:proofErr w:type="spellStart"/>
      <w:r>
        <w:t>sumsete</w:t>
      </w:r>
      <w:proofErr w:type="spellEnd"/>
      <w:r>
        <w:t xml:space="preserve"> die Imme,</w:t>
      </w:r>
      <w:r>
        <w:br/>
        <w:t xml:space="preserve">Das </w:t>
      </w:r>
      <w:proofErr w:type="spellStart"/>
      <w:r>
        <w:t>Würmchgen</w:t>
      </w:r>
      <w:proofErr w:type="spellEnd"/>
      <w:r>
        <w:t xml:space="preserve"> seine Lust,</w:t>
      </w:r>
      <w:r>
        <w:br/>
        <w:t>Und ich hätt‘ keine Stimme</w:t>
      </w:r>
      <w:r>
        <w:br/>
        <w:t>Des Lobes in der Brust?</w:t>
      </w:r>
    </w:p>
    <w:p w14:paraId="4899D81B" w14:textId="77777777" w:rsidR="00134600" w:rsidRDefault="00134600" w:rsidP="00134600">
      <w:pPr>
        <w:pStyle w:val="StandardWeb"/>
      </w:pPr>
      <w:r>
        <w:t>Nein, Vater aller Güte,</w:t>
      </w:r>
      <w:r>
        <w:br/>
        <w:t>Du meiner Seele Freudenlicht,</w:t>
      </w:r>
      <w:r>
        <w:br/>
        <w:t>Wie gern will mein Gemüthe!</w:t>
      </w:r>
      <w:r>
        <w:br/>
        <w:t>Doch meine Worte können nicht.</w:t>
      </w:r>
      <w:r>
        <w:br/>
        <w:t>Wer mag dich würdig preisen,</w:t>
      </w:r>
      <w:r>
        <w:br/>
        <w:t>Durch den die Welten sind,</w:t>
      </w:r>
      <w:r>
        <w:br/>
        <w:t>Von dem die tiefsten Weisen</w:t>
      </w:r>
      <w:r>
        <w:br/>
        <w:t>Kaum lallen wie ein Kind?</w:t>
      </w:r>
    </w:p>
    <w:p w14:paraId="51045495" w14:textId="091208C1" w:rsidR="00134600" w:rsidRDefault="00134600" w:rsidP="00134600">
      <w:pPr>
        <w:pStyle w:val="StandardWeb"/>
      </w:pPr>
      <w:r>
        <w:t>O Herr, laß mich auch heute</w:t>
      </w:r>
      <w:r>
        <w:br/>
        <w:t>In deiner Liebe wandeln treu,</w:t>
      </w:r>
      <w:r>
        <w:br/>
        <w:t>Daß ich der Sünden Beute,</w:t>
      </w:r>
      <w:r>
        <w:br/>
        <w:t>Der Eitelkeiten Spiel nicht sey;</w:t>
      </w:r>
      <w:r>
        <w:br/>
        <w:t>Laß mich nach deinem Bilde</w:t>
      </w:r>
      <w:r>
        <w:br/>
        <w:t>Den Weg der Tugend gehn:</w:t>
      </w:r>
      <w:r>
        <w:br/>
        <w:t>So wird der Tag mir milde,</w:t>
      </w:r>
      <w:r>
        <w:br/>
        <w:t>So kommt der Abend schön.</w:t>
      </w:r>
    </w:p>
    <w:p w14:paraId="63FDB81A" w14:textId="77777777" w:rsidR="0096114B" w:rsidRDefault="0096114B">
      <w:pPr>
        <w:spacing w:after="0" w:line="240" w:lineRule="auto"/>
        <w:rPr>
          <w:rFonts w:eastAsia="Times New Roman"/>
          <w:b/>
          <w:bCs/>
          <w:color w:val="000000"/>
          <w:kern w:val="36"/>
          <w:sz w:val="36"/>
          <w:szCs w:val="48"/>
          <w:lang w:eastAsia="de-DE"/>
        </w:rPr>
      </w:pPr>
      <w:r>
        <w:br w:type="page"/>
      </w:r>
    </w:p>
    <w:p w14:paraId="65221FCD" w14:textId="0C34E339" w:rsidR="00406312" w:rsidRDefault="00406312" w:rsidP="00406312">
      <w:pPr>
        <w:pStyle w:val="berschrift1"/>
      </w:pPr>
      <w:r>
        <w:t xml:space="preserve">August Churfürst von Sachsen - </w:t>
      </w:r>
      <w:r w:rsidRPr="00406312">
        <w:t>Ein anderer Morgensegen des Churfürsten August</w:t>
      </w:r>
    </w:p>
    <w:p w14:paraId="692AD53C" w14:textId="77777777" w:rsidR="00406312" w:rsidRDefault="00406312" w:rsidP="00406312">
      <w:pPr>
        <w:pStyle w:val="StandardWeb"/>
      </w:pPr>
      <w:proofErr w:type="spellStart"/>
      <w:r>
        <w:t>Aufgangen</w:t>
      </w:r>
      <w:proofErr w:type="spellEnd"/>
      <w:r>
        <w:t xml:space="preserve"> ist der Morgenstern,</w:t>
      </w:r>
      <w:r>
        <w:br/>
        <w:t>Mit Demuth bitten wir den Herrn,</w:t>
      </w:r>
      <w:r>
        <w:br/>
        <w:t>Daß er behüten wolle heut</w:t>
      </w:r>
      <w:r>
        <w:br/>
        <w:t xml:space="preserve">Vor Sünd‘ und </w:t>
      </w:r>
      <w:proofErr w:type="spellStart"/>
      <w:r>
        <w:t>G’fahr</w:t>
      </w:r>
      <w:proofErr w:type="spellEnd"/>
      <w:r>
        <w:t xml:space="preserve"> uns arme </w:t>
      </w:r>
      <w:proofErr w:type="spellStart"/>
      <w:r>
        <w:t>Leut</w:t>
      </w:r>
      <w:proofErr w:type="spellEnd"/>
      <w:r>
        <w:t>.</w:t>
      </w:r>
    </w:p>
    <w:p w14:paraId="2B434FDE" w14:textId="77777777" w:rsidR="00406312" w:rsidRDefault="00406312" w:rsidP="00406312">
      <w:pPr>
        <w:pStyle w:val="StandardWeb"/>
      </w:pPr>
      <w:r>
        <w:t xml:space="preserve">Herr halt recht unsre </w:t>
      </w:r>
      <w:proofErr w:type="spellStart"/>
      <w:r>
        <w:t>Zung</w:t>
      </w:r>
      <w:proofErr w:type="spellEnd"/>
      <w:r>
        <w:t xml:space="preserve"> im Zwang,</w:t>
      </w:r>
      <w:r>
        <w:br/>
        <w:t>Daß wir nicht stiften Zorn und Zank,</w:t>
      </w:r>
      <w:r>
        <w:br/>
        <w:t xml:space="preserve">Erhalt und </w:t>
      </w:r>
      <w:proofErr w:type="spellStart"/>
      <w:r>
        <w:t>regier</w:t>
      </w:r>
      <w:proofErr w:type="spellEnd"/>
      <w:r>
        <w:t xml:space="preserve"> das Gesicht,</w:t>
      </w:r>
      <w:r>
        <w:br/>
        <w:t>Daß uns die Augen ärgern nicht.</w:t>
      </w:r>
    </w:p>
    <w:p w14:paraId="505BAECC" w14:textId="77777777" w:rsidR="00406312" w:rsidRDefault="00406312" w:rsidP="00406312">
      <w:pPr>
        <w:pStyle w:val="StandardWeb"/>
      </w:pPr>
      <w:r>
        <w:t>Schaff, daß das Herz sei rein und fein,</w:t>
      </w:r>
      <w:r>
        <w:br/>
        <w:t>Daß komm kein sündlich Thorheit drein,</w:t>
      </w:r>
      <w:r>
        <w:br/>
        <w:t xml:space="preserve">Und rechte Maß in Trank und </w:t>
      </w:r>
      <w:proofErr w:type="spellStart"/>
      <w:r>
        <w:t>Speiß</w:t>
      </w:r>
      <w:proofErr w:type="spellEnd"/>
      <w:r>
        <w:t>,</w:t>
      </w:r>
      <w:r>
        <w:br/>
        <w:t xml:space="preserve">Die </w:t>
      </w:r>
      <w:proofErr w:type="spellStart"/>
      <w:r>
        <w:t>Hoffarth</w:t>
      </w:r>
      <w:proofErr w:type="spellEnd"/>
      <w:r>
        <w:t xml:space="preserve"> dämpf in unserm Fleisch.</w:t>
      </w:r>
    </w:p>
    <w:p w14:paraId="684D95F5" w14:textId="77777777" w:rsidR="00406312" w:rsidRDefault="00406312" w:rsidP="00406312">
      <w:pPr>
        <w:pStyle w:val="StandardWeb"/>
      </w:pPr>
      <w:r>
        <w:t xml:space="preserve">Auf daß, wenn sich der Tag nun </w:t>
      </w:r>
      <w:proofErr w:type="spellStart"/>
      <w:r>
        <w:t>end’t</w:t>
      </w:r>
      <w:proofErr w:type="spellEnd"/>
      <w:r>
        <w:t>,</w:t>
      </w:r>
      <w:r>
        <w:br/>
        <w:t>Und geht darauf die Nacht behend,</w:t>
      </w:r>
      <w:r>
        <w:br/>
        <w:t xml:space="preserve">Wir </w:t>
      </w:r>
      <w:proofErr w:type="spellStart"/>
      <w:r>
        <w:t>hab’n</w:t>
      </w:r>
      <w:proofErr w:type="spellEnd"/>
      <w:r>
        <w:t xml:space="preserve"> gemieden weltlich Ding</w:t>
      </w:r>
      <w:r>
        <w:br/>
        <w:t xml:space="preserve">Und ein Jeder Gott recht </w:t>
      </w:r>
      <w:proofErr w:type="spellStart"/>
      <w:r>
        <w:t>lobsing</w:t>
      </w:r>
      <w:proofErr w:type="spellEnd"/>
      <w:r>
        <w:t>.</w:t>
      </w:r>
    </w:p>
    <w:p w14:paraId="037ECDA5" w14:textId="77777777" w:rsidR="00406312" w:rsidRDefault="00406312" w:rsidP="00406312">
      <w:pPr>
        <w:pStyle w:val="StandardWeb"/>
      </w:pPr>
      <w:r>
        <w:t>Dir, Gott Vater im Himmels Thron,</w:t>
      </w:r>
      <w:r>
        <w:br/>
        <w:t xml:space="preserve">Und Jesu Christ, </w:t>
      </w:r>
      <w:proofErr w:type="spellStart"/>
      <w:r>
        <w:t>deim</w:t>
      </w:r>
      <w:proofErr w:type="spellEnd"/>
      <w:r>
        <w:t xml:space="preserve"> </w:t>
      </w:r>
      <w:proofErr w:type="spellStart"/>
      <w:r>
        <w:t>eingen</w:t>
      </w:r>
      <w:proofErr w:type="spellEnd"/>
      <w:r>
        <w:t xml:space="preserve"> Sohn,</w:t>
      </w:r>
      <w:r>
        <w:br/>
        <w:t xml:space="preserve">Dem </w:t>
      </w:r>
      <w:proofErr w:type="spellStart"/>
      <w:r>
        <w:t>heilgen</w:t>
      </w:r>
      <w:proofErr w:type="spellEnd"/>
      <w:r>
        <w:t xml:space="preserve"> Geist, Tröster zugleich,</w:t>
      </w:r>
      <w:r>
        <w:br/>
        <w:t xml:space="preserve">Sei Lob hier und im </w:t>
      </w:r>
      <w:proofErr w:type="spellStart"/>
      <w:r>
        <w:t>ewign</w:t>
      </w:r>
      <w:proofErr w:type="spellEnd"/>
      <w:r>
        <w:t xml:space="preserve"> Reich.</w:t>
      </w:r>
    </w:p>
    <w:p w14:paraId="32A3ED29" w14:textId="77777777" w:rsidR="00406312" w:rsidRDefault="00406312" w:rsidP="00406312">
      <w:pPr>
        <w:pStyle w:val="StandardWeb"/>
      </w:pPr>
      <w:r>
        <w:t>Amen.</w:t>
      </w:r>
    </w:p>
    <w:p w14:paraId="0C96A384" w14:textId="77777777" w:rsidR="0096114B" w:rsidRDefault="0096114B">
      <w:pPr>
        <w:spacing w:after="0" w:line="240" w:lineRule="auto"/>
        <w:rPr>
          <w:rFonts w:eastAsia="Times New Roman"/>
          <w:b/>
          <w:bCs/>
          <w:color w:val="000000"/>
          <w:kern w:val="36"/>
          <w:sz w:val="36"/>
          <w:szCs w:val="48"/>
          <w:lang w:eastAsia="de-DE"/>
        </w:rPr>
      </w:pPr>
      <w:r>
        <w:br w:type="page"/>
      </w:r>
    </w:p>
    <w:p w14:paraId="28F79571" w14:textId="178CB8B5" w:rsidR="00134600" w:rsidRDefault="00134600" w:rsidP="00134600">
      <w:pPr>
        <w:pStyle w:val="berschrift1"/>
      </w:pPr>
      <w:r w:rsidRPr="00134600">
        <w:t>Behm, Martin – Ein Morgensegen</w:t>
      </w:r>
    </w:p>
    <w:p w14:paraId="3D2CD74F" w14:textId="77777777" w:rsidR="00134600" w:rsidRDefault="00134600" w:rsidP="00134600">
      <w:pPr>
        <w:pStyle w:val="StandardWeb"/>
      </w:pPr>
      <w:r>
        <w:t>1. O heilige Dreifaltigkeit,</w:t>
      </w:r>
      <w:r>
        <w:br/>
        <w:t>O hochgelobte Einigkeit,</w:t>
      </w:r>
      <w:r>
        <w:br/>
        <w:t>Gott Vater, Sohn, Heiliger Geist,</w:t>
      </w:r>
      <w:r>
        <w:br/>
        <w:t>Heut diesen Tag mir Beistand leist.</w:t>
      </w:r>
    </w:p>
    <w:p w14:paraId="7C4CC192" w14:textId="77777777" w:rsidR="00134600" w:rsidRDefault="00134600" w:rsidP="00134600">
      <w:pPr>
        <w:pStyle w:val="StandardWeb"/>
      </w:pPr>
      <w:r>
        <w:t xml:space="preserve">2. Mein Seel, Leib, Ehr und Gut </w:t>
      </w:r>
      <w:proofErr w:type="spellStart"/>
      <w:r>
        <w:t>bewahr</w:t>
      </w:r>
      <w:proofErr w:type="spellEnd"/>
      <w:r>
        <w:t>,</w:t>
      </w:r>
      <w:r>
        <w:br/>
        <w:t>Daß mir kein Schaden widerfahr,</w:t>
      </w:r>
      <w:r>
        <w:br/>
        <w:t>Und mich der Satan nicht verletz,</w:t>
      </w:r>
      <w:r>
        <w:br/>
        <w:t>Noch mich in Schand und Schaden setz.</w:t>
      </w:r>
    </w:p>
    <w:p w14:paraId="27AAF002" w14:textId="77777777" w:rsidR="00134600" w:rsidRDefault="00134600" w:rsidP="00134600">
      <w:pPr>
        <w:pStyle w:val="StandardWeb"/>
      </w:pPr>
      <w:r>
        <w:t xml:space="preserve">3. Des Vaters Macht mich heut </w:t>
      </w:r>
      <w:proofErr w:type="spellStart"/>
      <w:r>
        <w:t>anblick</w:t>
      </w:r>
      <w:proofErr w:type="spellEnd"/>
      <w:r>
        <w:t>,</w:t>
      </w:r>
      <w:r>
        <w:br/>
        <w:t>Des Sohnes Weisheit mich erquick,</w:t>
      </w:r>
      <w:r>
        <w:br/>
        <w:t xml:space="preserve">Des </w:t>
      </w:r>
      <w:proofErr w:type="spellStart"/>
      <w:r>
        <w:t>heilgen</w:t>
      </w:r>
      <w:proofErr w:type="spellEnd"/>
      <w:r>
        <w:t xml:space="preserve"> Geistes Glanz und Schein</w:t>
      </w:r>
      <w:r>
        <w:br/>
      </w:r>
      <w:proofErr w:type="spellStart"/>
      <w:r>
        <w:t>Erleucht</w:t>
      </w:r>
      <w:proofErr w:type="spellEnd"/>
      <w:r>
        <w:t xml:space="preserve"> meines finstern Herzens Schrein.</w:t>
      </w:r>
    </w:p>
    <w:p w14:paraId="63C63AD7" w14:textId="77777777" w:rsidR="00134600" w:rsidRDefault="00134600" w:rsidP="00134600">
      <w:pPr>
        <w:pStyle w:val="StandardWeb"/>
      </w:pPr>
      <w:r>
        <w:t>4. Mein Schöpfer, steh mir kräftig bei,</w:t>
      </w:r>
      <w:r>
        <w:br/>
        <w:t>Christ, mein Erlöser, hilf mir frei;</w:t>
      </w:r>
      <w:r>
        <w:br/>
        <w:t>O Tröster werth, weich nicht von mir,</w:t>
      </w:r>
      <w:r>
        <w:br/>
        <w:t>Mein Herz mit werthen Gaben zier!</w:t>
      </w:r>
    </w:p>
    <w:p w14:paraId="46CC3A33" w14:textId="77777777" w:rsidR="00134600" w:rsidRDefault="00134600" w:rsidP="00134600">
      <w:pPr>
        <w:pStyle w:val="StandardWeb"/>
      </w:pPr>
      <w:r>
        <w:t>5. Herr, segne und behüte mich,</w:t>
      </w:r>
      <w:r>
        <w:br/>
        <w:t xml:space="preserve">Herr, </w:t>
      </w:r>
      <w:proofErr w:type="spellStart"/>
      <w:r>
        <w:t>leucht</w:t>
      </w:r>
      <w:proofErr w:type="spellEnd"/>
      <w:r>
        <w:t xml:space="preserve"> mich an ganz gnädiglich,</w:t>
      </w:r>
      <w:r>
        <w:br/>
        <w:t>Herr heb auf mich dein Angesicht,</w:t>
      </w:r>
      <w:r>
        <w:br/>
        <w:t xml:space="preserve">Dein Frieden auf mich Armen </w:t>
      </w:r>
      <w:proofErr w:type="spellStart"/>
      <w:r>
        <w:t>richt</w:t>
      </w:r>
      <w:proofErr w:type="spellEnd"/>
      <w:r>
        <w:t>.</w:t>
      </w:r>
    </w:p>
    <w:p w14:paraId="23E1862E" w14:textId="77777777" w:rsidR="00134600" w:rsidRDefault="00134600" w:rsidP="00134600">
      <w:pPr>
        <w:pStyle w:val="StandardWeb"/>
      </w:pPr>
      <w:r>
        <w:t xml:space="preserve">6. Solch göttlich </w:t>
      </w:r>
      <w:proofErr w:type="spellStart"/>
      <w:r>
        <w:t>Benediction</w:t>
      </w:r>
      <w:proofErr w:type="spellEnd"/>
      <w:r>
        <w:br/>
        <w:t>Send mir herab vom Himmelsthron,</w:t>
      </w:r>
      <w:r>
        <w:br/>
        <w:t>Damit ich heut und alle Tag</w:t>
      </w:r>
      <w:r>
        <w:br/>
        <w:t>Durch dich frei sei von aller Plag.</w:t>
      </w:r>
    </w:p>
    <w:p w14:paraId="1DE54969" w14:textId="77777777" w:rsidR="00134600" w:rsidRDefault="00134600" w:rsidP="00134600">
      <w:pPr>
        <w:pStyle w:val="StandardWeb"/>
      </w:pPr>
      <w:r>
        <w:t>7. Laß mich erlangen Trost und Heil,</w:t>
      </w:r>
      <w:r>
        <w:br/>
        <w:t xml:space="preserve">Daß mir dein Segen </w:t>
      </w:r>
      <w:proofErr w:type="spellStart"/>
      <w:r>
        <w:t>werd</w:t>
      </w:r>
      <w:proofErr w:type="spellEnd"/>
      <w:r>
        <w:t xml:space="preserve"> zu </w:t>
      </w:r>
      <w:proofErr w:type="spellStart"/>
      <w:r>
        <w:t>theil</w:t>
      </w:r>
      <w:proofErr w:type="spellEnd"/>
      <w:r>
        <w:t>;</w:t>
      </w:r>
      <w:r>
        <w:br/>
        <w:t xml:space="preserve">Vor </w:t>
      </w:r>
      <w:proofErr w:type="spellStart"/>
      <w:r>
        <w:t>sichtbarn</w:t>
      </w:r>
      <w:proofErr w:type="spellEnd"/>
      <w:r>
        <w:t xml:space="preserve"> Feinden mich </w:t>
      </w:r>
      <w:proofErr w:type="spellStart"/>
      <w:r>
        <w:t>bewahr</w:t>
      </w:r>
      <w:proofErr w:type="spellEnd"/>
      <w:r>
        <w:t>,</w:t>
      </w:r>
      <w:r>
        <w:br/>
        <w:t xml:space="preserve">Und wehr auch der </w:t>
      </w:r>
      <w:proofErr w:type="spellStart"/>
      <w:r>
        <w:t>unsichtbarn</w:t>
      </w:r>
      <w:proofErr w:type="spellEnd"/>
      <w:r>
        <w:t xml:space="preserve"> Schar.</w:t>
      </w:r>
    </w:p>
    <w:p w14:paraId="003E0B8D" w14:textId="77777777" w:rsidR="00134600" w:rsidRDefault="00134600" w:rsidP="00134600">
      <w:pPr>
        <w:pStyle w:val="StandardWeb"/>
      </w:pPr>
      <w:r>
        <w:t xml:space="preserve">8. </w:t>
      </w:r>
      <w:proofErr w:type="spellStart"/>
      <w:r>
        <w:t>Rett</w:t>
      </w:r>
      <w:proofErr w:type="spellEnd"/>
      <w:r>
        <w:t xml:space="preserve"> mich aus meiner Angst und Noth,</w:t>
      </w:r>
      <w:r>
        <w:br/>
        <w:t>Daß ich nicht werd zu Schand und Spott;</w:t>
      </w:r>
      <w:r>
        <w:br/>
        <w:t>So preis ich dich mit Innigkeit</w:t>
      </w:r>
      <w:r>
        <w:br/>
        <w:t>Allhier und dort in Ewigkeit.</w:t>
      </w:r>
    </w:p>
    <w:p w14:paraId="674DE1DC" w14:textId="77777777" w:rsidR="00134600" w:rsidRDefault="00134600" w:rsidP="00134600">
      <w:pPr>
        <w:pStyle w:val="StandardWeb"/>
      </w:pPr>
      <w:r>
        <w:t>Amen.</w:t>
      </w:r>
    </w:p>
    <w:p w14:paraId="04CC8164" w14:textId="77777777" w:rsidR="00134600" w:rsidRDefault="00134600" w:rsidP="00134600">
      <w:pPr>
        <w:pStyle w:val="berschrift1"/>
      </w:pPr>
      <w:r w:rsidRPr="00134600">
        <w:t>Behm, Martin – Morgengebetlein</w:t>
      </w:r>
    </w:p>
    <w:p w14:paraId="348C7B7F" w14:textId="77777777" w:rsidR="00134600" w:rsidRDefault="00134600" w:rsidP="00134600">
      <w:pPr>
        <w:pStyle w:val="StandardWeb"/>
      </w:pPr>
      <w:r>
        <w:t>Das walt Gott Vater und Gott Sohn,</w:t>
      </w:r>
      <w:r>
        <w:br/>
        <w:t xml:space="preserve">Gott </w:t>
      </w:r>
      <w:proofErr w:type="spellStart"/>
      <w:r>
        <w:t>heil‘ger</w:t>
      </w:r>
      <w:proofErr w:type="spellEnd"/>
      <w:r>
        <w:t xml:space="preserve"> Geist ins Himmels Thron!</w:t>
      </w:r>
      <w:r>
        <w:br/>
        <w:t>Man dankt dir, eh die Sonn aufgeht,</w:t>
      </w:r>
      <w:r>
        <w:br/>
      </w:r>
      <w:proofErr w:type="spellStart"/>
      <w:r>
        <w:t>Wanns</w:t>
      </w:r>
      <w:proofErr w:type="spellEnd"/>
      <w:r>
        <w:t xml:space="preserve"> Licht anbricht, man vor dir steht.</w:t>
      </w:r>
    </w:p>
    <w:p w14:paraId="0C6A8A63" w14:textId="77777777" w:rsidR="00134600" w:rsidRDefault="00134600" w:rsidP="00134600">
      <w:pPr>
        <w:pStyle w:val="StandardWeb"/>
      </w:pPr>
      <w:r>
        <w:t>Drum beug ich diesen Morgen früh</w:t>
      </w:r>
      <w:r>
        <w:br/>
        <w:t>In rechter Andacht meine Knie</w:t>
      </w:r>
      <w:r>
        <w:br/>
        <w:t>Und ruf zu dir mit heller Stimm,</w:t>
      </w:r>
      <w:r>
        <w:br/>
        <w:t xml:space="preserve">Dein Ohren neig, mein </w:t>
      </w:r>
      <w:proofErr w:type="spellStart"/>
      <w:r>
        <w:t>Red</w:t>
      </w:r>
      <w:proofErr w:type="spellEnd"/>
      <w:r>
        <w:t xml:space="preserve"> vernimm.</w:t>
      </w:r>
    </w:p>
    <w:p w14:paraId="6E4BA3DF" w14:textId="77777777" w:rsidR="00134600" w:rsidRDefault="00134600" w:rsidP="00134600">
      <w:pPr>
        <w:pStyle w:val="StandardWeb"/>
      </w:pPr>
      <w:r>
        <w:t xml:space="preserve">Ich rühm von Herzen deine </w:t>
      </w:r>
      <w:proofErr w:type="spellStart"/>
      <w:r>
        <w:t>Güt</w:t>
      </w:r>
      <w:proofErr w:type="spellEnd"/>
      <w:r>
        <w:t>,</w:t>
      </w:r>
      <w:r>
        <w:br/>
        <w:t xml:space="preserve">Weil du mich gnädig hast </w:t>
      </w:r>
      <w:proofErr w:type="spellStart"/>
      <w:r>
        <w:t>behüt</w:t>
      </w:r>
      <w:proofErr w:type="spellEnd"/>
      <w:r>
        <w:t>,</w:t>
      </w:r>
      <w:r>
        <w:br/>
        <w:t>Daß ich nun hab die finstre Nacht</w:t>
      </w:r>
      <w:r>
        <w:br/>
        <w:t>In Ruh und Frieden zugebracht.</w:t>
      </w:r>
    </w:p>
    <w:p w14:paraId="66DA8CC8" w14:textId="77777777" w:rsidR="00134600" w:rsidRDefault="00134600" w:rsidP="00134600">
      <w:pPr>
        <w:pStyle w:val="StandardWeb"/>
      </w:pPr>
      <w:r>
        <w:t>Ich schlief und wußt nicht, wie mir wär,</w:t>
      </w:r>
      <w:r>
        <w:br/>
        <w:t>So schlich der Teufel um mich her.</w:t>
      </w:r>
      <w:r>
        <w:br/>
        <w:t xml:space="preserve">Den hast du durch dein Macht </w:t>
      </w:r>
      <w:proofErr w:type="spellStart"/>
      <w:r>
        <w:t>vertriebn</w:t>
      </w:r>
      <w:proofErr w:type="spellEnd"/>
      <w:r>
        <w:t>,</w:t>
      </w:r>
      <w:r>
        <w:br/>
        <w:t xml:space="preserve">Daß ich vor ihm zur Ruh bin </w:t>
      </w:r>
      <w:proofErr w:type="spellStart"/>
      <w:r>
        <w:t>bliebn</w:t>
      </w:r>
      <w:proofErr w:type="spellEnd"/>
      <w:r>
        <w:t>.</w:t>
      </w:r>
    </w:p>
    <w:p w14:paraId="6957CEB6" w14:textId="77777777" w:rsidR="00134600" w:rsidRDefault="00134600" w:rsidP="00134600">
      <w:pPr>
        <w:pStyle w:val="StandardWeb"/>
      </w:pPr>
      <w:r>
        <w:t>Mein Gott, ich bitt durch Christi Blut,</w:t>
      </w:r>
      <w:r>
        <w:br/>
        <w:t>Nimm mich auch diesen Tag in Hut,</w:t>
      </w:r>
      <w:r>
        <w:br/>
        <w:t>Laß deine liebsten Engelein</w:t>
      </w:r>
      <w:r>
        <w:br/>
        <w:t>Mein Wächter und Gefährten sein.</w:t>
      </w:r>
    </w:p>
    <w:p w14:paraId="68A21832" w14:textId="77777777" w:rsidR="00134600" w:rsidRDefault="00134600" w:rsidP="00134600">
      <w:pPr>
        <w:pStyle w:val="StandardWeb"/>
      </w:pPr>
      <w:r>
        <w:t>Gib Gnad, daß ich mein Werk und Pflicht</w:t>
      </w:r>
      <w:r>
        <w:br/>
        <w:t xml:space="preserve">Mit Freuden diesen Tag </w:t>
      </w:r>
      <w:proofErr w:type="spellStart"/>
      <w:r>
        <w:t>verricht</w:t>
      </w:r>
      <w:proofErr w:type="spellEnd"/>
      <w:r>
        <w:br/>
        <w:t>Zu deinem Lob und meinem Nutz,</w:t>
      </w:r>
      <w:r>
        <w:br/>
        <w:t xml:space="preserve">Und daß ich thu </w:t>
      </w:r>
      <w:proofErr w:type="spellStart"/>
      <w:r>
        <w:t>meim</w:t>
      </w:r>
      <w:proofErr w:type="spellEnd"/>
      <w:r>
        <w:t xml:space="preserve"> Nächsten Guts.</w:t>
      </w:r>
    </w:p>
    <w:p w14:paraId="2D872E93" w14:textId="77777777" w:rsidR="00134600" w:rsidRDefault="00134600" w:rsidP="00134600">
      <w:pPr>
        <w:pStyle w:val="StandardWeb"/>
      </w:pPr>
      <w:r>
        <w:t>Hilf, daß ich zu regieren wiß</w:t>
      </w:r>
      <w:r>
        <w:br/>
        <w:t xml:space="preserve">Mein Augen, Ohren, </w:t>
      </w:r>
      <w:proofErr w:type="spellStart"/>
      <w:r>
        <w:t>Händ</w:t>
      </w:r>
      <w:proofErr w:type="spellEnd"/>
      <w:r>
        <w:t xml:space="preserve"> und </w:t>
      </w:r>
      <w:proofErr w:type="spellStart"/>
      <w:r>
        <w:t>Füß</w:t>
      </w:r>
      <w:proofErr w:type="spellEnd"/>
      <w:r>
        <w:t>,</w:t>
      </w:r>
      <w:r>
        <w:br/>
        <w:t>Mein Lippen, Mund und ganzen Leib,</w:t>
      </w:r>
      <w:r>
        <w:br/>
        <w:t>All bös Begierden von mir treib.</w:t>
      </w:r>
    </w:p>
    <w:p w14:paraId="36129345" w14:textId="77777777" w:rsidR="00134600" w:rsidRDefault="00134600" w:rsidP="00134600">
      <w:pPr>
        <w:pStyle w:val="StandardWeb"/>
      </w:pPr>
      <w:proofErr w:type="spellStart"/>
      <w:r>
        <w:t>Bewahr</w:t>
      </w:r>
      <w:proofErr w:type="spellEnd"/>
      <w:r>
        <w:t xml:space="preserve"> mein Herz vor Sünd </w:t>
      </w:r>
      <w:proofErr w:type="spellStart"/>
      <w:r>
        <w:t>undSchand</w:t>
      </w:r>
      <w:proofErr w:type="spellEnd"/>
      <w:r>
        <w:br/>
        <w:t>Daß ich, vom Uebel abgewandt,</w:t>
      </w:r>
      <w:r>
        <w:br/>
        <w:t>Mein Seel mit Sünden nicht beschwer</w:t>
      </w:r>
      <w:r>
        <w:br/>
        <w:t>Und mein Gewissen nicht versehr.</w:t>
      </w:r>
    </w:p>
    <w:p w14:paraId="01A89E0E" w14:textId="77777777" w:rsidR="00134600" w:rsidRDefault="00134600" w:rsidP="00134600">
      <w:pPr>
        <w:pStyle w:val="StandardWeb"/>
      </w:pPr>
      <w:proofErr w:type="spellStart"/>
      <w:r>
        <w:t>Behüt</w:t>
      </w:r>
      <w:proofErr w:type="spellEnd"/>
      <w:r>
        <w:t xml:space="preserve"> mich heut und alle Zeit</w:t>
      </w:r>
      <w:r>
        <w:br/>
        <w:t>Vor Schaden, Schand und Herzeleid;</w:t>
      </w:r>
      <w:r>
        <w:br/>
        <w:t>Tritt zwischen mich und meine Feind,</w:t>
      </w:r>
      <w:r>
        <w:br/>
        <w:t xml:space="preserve">So sichtbar und unsichtbar </w:t>
      </w:r>
      <w:proofErr w:type="spellStart"/>
      <w:r>
        <w:t>seind</w:t>
      </w:r>
      <w:proofErr w:type="spellEnd"/>
      <w:r>
        <w:t>.</w:t>
      </w:r>
    </w:p>
    <w:p w14:paraId="3CC42659" w14:textId="77777777" w:rsidR="00134600" w:rsidRDefault="00134600" w:rsidP="00134600">
      <w:pPr>
        <w:pStyle w:val="StandardWeb"/>
      </w:pPr>
      <w:r>
        <w:t xml:space="preserve">Mein Aus- und Eingang heut </w:t>
      </w:r>
      <w:proofErr w:type="spellStart"/>
      <w:r>
        <w:t>bewahr</w:t>
      </w:r>
      <w:proofErr w:type="spellEnd"/>
      <w:r>
        <w:t>,</w:t>
      </w:r>
      <w:r>
        <w:br/>
        <w:t>Daß mir nichts Uebels widerfahr,</w:t>
      </w:r>
      <w:r>
        <w:br/>
      </w:r>
      <w:proofErr w:type="spellStart"/>
      <w:r>
        <w:t>Behüt</w:t>
      </w:r>
      <w:proofErr w:type="spellEnd"/>
      <w:r>
        <w:t xml:space="preserve"> mich vor </w:t>
      </w:r>
      <w:proofErr w:type="spellStart"/>
      <w:r>
        <w:t>eim</w:t>
      </w:r>
      <w:proofErr w:type="spellEnd"/>
      <w:r>
        <w:t xml:space="preserve"> schnellen Tod,</w:t>
      </w:r>
      <w:r>
        <w:br/>
        <w:t>Und hilf mir, wo mir Hülf ist noth.</w:t>
      </w:r>
    </w:p>
    <w:p w14:paraId="4C000511" w14:textId="77777777" w:rsidR="00134600" w:rsidRDefault="00134600" w:rsidP="00134600">
      <w:pPr>
        <w:pStyle w:val="StandardWeb"/>
      </w:pPr>
      <w:r>
        <w:t>Amen.</w:t>
      </w:r>
    </w:p>
    <w:p w14:paraId="7E3BF275" w14:textId="77777777" w:rsidR="0096114B" w:rsidRDefault="0096114B">
      <w:pPr>
        <w:spacing w:after="0" w:line="240" w:lineRule="auto"/>
        <w:rPr>
          <w:rFonts w:eastAsia="Times New Roman"/>
          <w:b/>
          <w:bCs/>
          <w:color w:val="000000"/>
          <w:kern w:val="36"/>
          <w:sz w:val="36"/>
          <w:szCs w:val="48"/>
          <w:lang w:eastAsia="de-DE"/>
        </w:rPr>
      </w:pPr>
      <w:r>
        <w:br w:type="page"/>
      </w:r>
    </w:p>
    <w:p w14:paraId="0C50D1F0" w14:textId="0A0BB56E" w:rsidR="0096114B" w:rsidRDefault="0096114B" w:rsidP="0096114B">
      <w:pPr>
        <w:pStyle w:val="berschrift1"/>
      </w:pPr>
      <w:r w:rsidRPr="0096114B">
        <w:t>Capito, Wolfgang – Morgengebet</w:t>
      </w:r>
    </w:p>
    <w:p w14:paraId="1392A574" w14:textId="77777777" w:rsidR="0096114B" w:rsidRDefault="0096114B" w:rsidP="0096114B">
      <w:pPr>
        <w:pStyle w:val="StandardWeb"/>
      </w:pPr>
      <w:r>
        <w:t>Die Nacht ist hin, der Tag bricht an,</w:t>
      </w:r>
      <w:r>
        <w:br/>
        <w:t>Zu Gott ruf innig jedermann,</w:t>
      </w:r>
      <w:r>
        <w:br/>
        <w:t>Daß er uns heut Herz, Mund und Hand</w:t>
      </w:r>
      <w:r>
        <w:br/>
      </w:r>
      <w:proofErr w:type="spellStart"/>
      <w:r>
        <w:t>bewahr</w:t>
      </w:r>
      <w:proofErr w:type="spellEnd"/>
      <w:r>
        <w:t xml:space="preserve"> vor Sünd und Teufels Tand.</w:t>
      </w:r>
    </w:p>
    <w:p w14:paraId="7BE20EA1" w14:textId="77777777" w:rsidR="0096114B" w:rsidRDefault="0096114B" w:rsidP="0096114B">
      <w:pPr>
        <w:pStyle w:val="StandardWeb"/>
      </w:pPr>
      <w:r>
        <w:t xml:space="preserve">Die </w:t>
      </w:r>
      <w:proofErr w:type="spellStart"/>
      <w:r>
        <w:t>Zung</w:t>
      </w:r>
      <w:proofErr w:type="spellEnd"/>
      <w:r>
        <w:t xml:space="preserve"> </w:t>
      </w:r>
      <w:proofErr w:type="spellStart"/>
      <w:r>
        <w:t>regier</w:t>
      </w:r>
      <w:proofErr w:type="spellEnd"/>
      <w:r>
        <w:t xml:space="preserve"> mit Bescheidenheit,</w:t>
      </w:r>
      <w:r>
        <w:br/>
        <w:t xml:space="preserve">Daß sie nicht </w:t>
      </w:r>
      <w:proofErr w:type="spellStart"/>
      <w:r>
        <w:t>anstift</w:t>
      </w:r>
      <w:proofErr w:type="spellEnd"/>
      <w:r>
        <w:t xml:space="preserve"> </w:t>
      </w:r>
      <w:proofErr w:type="spellStart"/>
      <w:r>
        <w:t>Herzenleid</w:t>
      </w:r>
      <w:proofErr w:type="spellEnd"/>
      <w:r>
        <w:t>,</w:t>
      </w:r>
      <w:r>
        <w:br/>
        <w:t>Die Augen halt in steter Hut,</w:t>
      </w:r>
      <w:r>
        <w:br/>
        <w:t xml:space="preserve">Daß sie nicht </w:t>
      </w:r>
      <w:proofErr w:type="spellStart"/>
      <w:r>
        <w:t>blend</w:t>
      </w:r>
      <w:proofErr w:type="spellEnd"/>
      <w:r>
        <w:t xml:space="preserve"> der Welte Muth.</w:t>
      </w:r>
    </w:p>
    <w:p w14:paraId="2A583F3C" w14:textId="77777777" w:rsidR="0096114B" w:rsidRDefault="0096114B" w:rsidP="0096114B">
      <w:pPr>
        <w:pStyle w:val="StandardWeb"/>
      </w:pPr>
      <w:r>
        <w:t>Ein rein Herz gib nach Glaubens Art,</w:t>
      </w:r>
      <w:r>
        <w:br/>
        <w:t>Das allzeit schau die Gottheit zart,</w:t>
      </w:r>
      <w:r>
        <w:br/>
        <w:t>Und mäßig leb, ohn falschen Wahn,</w:t>
      </w:r>
      <w:r>
        <w:br/>
        <w:t xml:space="preserve">Dem stolzen Fleisch recht </w:t>
      </w:r>
      <w:proofErr w:type="spellStart"/>
      <w:r>
        <w:t>abzustan</w:t>
      </w:r>
      <w:proofErr w:type="spellEnd"/>
      <w:r>
        <w:t>;</w:t>
      </w:r>
    </w:p>
    <w:p w14:paraId="167EA74F" w14:textId="77777777" w:rsidR="0096114B" w:rsidRDefault="0096114B" w:rsidP="0096114B">
      <w:pPr>
        <w:pStyle w:val="StandardWeb"/>
      </w:pPr>
      <w:r>
        <w:t>Auf daß wir all zu Nacht mit Fleiß,</w:t>
      </w:r>
      <w:r>
        <w:br/>
        <w:t>Dir, Vater, sagen Ehr und Preis</w:t>
      </w:r>
      <w:r>
        <w:br/>
        <w:t>Durch Christum mit viel minder Schuld</w:t>
      </w:r>
      <w:r>
        <w:br/>
        <w:t>Und mit mehr deiner Gnaden Huld.</w:t>
      </w:r>
    </w:p>
    <w:p w14:paraId="13E53241" w14:textId="77777777" w:rsidR="0096114B" w:rsidRDefault="0096114B" w:rsidP="0096114B">
      <w:pPr>
        <w:pStyle w:val="StandardWeb"/>
      </w:pPr>
      <w:r>
        <w:t>Gott Vater sei Lob, Ehr und Preis,</w:t>
      </w:r>
      <w:r>
        <w:br/>
        <w:t>Darzu auch seinem Sohne weis,</w:t>
      </w:r>
      <w:r>
        <w:br/>
        <w:t xml:space="preserve">Des </w:t>
      </w:r>
      <w:proofErr w:type="spellStart"/>
      <w:r>
        <w:t>heilgen</w:t>
      </w:r>
      <w:proofErr w:type="spellEnd"/>
      <w:r>
        <w:t xml:space="preserve"> Geistes Gütigkeit</w:t>
      </w:r>
      <w:r>
        <w:br/>
        <w:t xml:space="preserve">Von nun an bis in Ewigkeit. </w:t>
      </w:r>
    </w:p>
    <w:p w14:paraId="68642FEF" w14:textId="77777777" w:rsidR="0096114B" w:rsidRDefault="0096114B">
      <w:pPr>
        <w:spacing w:after="0" w:line="240" w:lineRule="auto"/>
        <w:rPr>
          <w:rFonts w:eastAsia="Times New Roman"/>
          <w:b/>
          <w:bCs/>
          <w:color w:val="000000"/>
          <w:kern w:val="36"/>
          <w:sz w:val="36"/>
          <w:szCs w:val="48"/>
          <w:lang w:eastAsia="de-DE"/>
        </w:rPr>
      </w:pPr>
      <w:r>
        <w:br w:type="page"/>
      </w:r>
    </w:p>
    <w:p w14:paraId="42C42723" w14:textId="5CD166DE" w:rsidR="00134600" w:rsidRDefault="00134600" w:rsidP="00134600">
      <w:pPr>
        <w:pStyle w:val="berschrift1"/>
      </w:pPr>
      <w:r w:rsidRPr="00134600">
        <w:t>Claudius, Matthias – Frau Rebekka mit den Kindern</w:t>
      </w:r>
    </w:p>
    <w:p w14:paraId="7A1E5396" w14:textId="77777777" w:rsidR="00134600" w:rsidRDefault="00134600" w:rsidP="00134600">
      <w:pPr>
        <w:pStyle w:val="StandardWeb"/>
      </w:pPr>
      <w:r>
        <w:t>Kommt, Kinder, wischt die Augen aus,</w:t>
      </w:r>
      <w:r>
        <w:br/>
        <w:t>Es gibt hier was zu sehen,</w:t>
      </w:r>
      <w:r>
        <w:br/>
        <w:t>Und ruft den Vater auch heraus…</w:t>
      </w:r>
      <w:r>
        <w:br/>
        <w:t>Die Sonne will aufgehen!</w:t>
      </w:r>
    </w:p>
    <w:p w14:paraId="78799494" w14:textId="77777777" w:rsidR="00134600" w:rsidRDefault="00134600" w:rsidP="00134600">
      <w:pPr>
        <w:pStyle w:val="StandardWeb"/>
      </w:pPr>
      <w:r>
        <w:t>Wie ist sie doch in ihrem Lauf</w:t>
      </w:r>
      <w:r>
        <w:br/>
        <w:t>So unverzagt und munter!</w:t>
      </w:r>
      <w:r>
        <w:br/>
        <w:t>Geht alle Morgen richtig auf,</w:t>
      </w:r>
      <w:r>
        <w:br/>
        <w:t>Und alle Abend unter!</w:t>
      </w:r>
    </w:p>
    <w:p w14:paraId="6B45F1F7" w14:textId="77777777" w:rsidR="00134600" w:rsidRDefault="00134600" w:rsidP="00134600">
      <w:pPr>
        <w:pStyle w:val="StandardWeb"/>
      </w:pPr>
      <w:r>
        <w:t>Geht immer, und scheint weit und breit</w:t>
      </w:r>
      <w:r>
        <w:br/>
        <w:t>in Schweden und in Schwaben,</w:t>
      </w:r>
      <w:r>
        <w:br/>
        <w:t>Dann kalt, dann warm, zu seiner Zeit,</w:t>
      </w:r>
      <w:r>
        <w:br/>
        <w:t>Wie wir es nötig haben.</w:t>
      </w:r>
    </w:p>
    <w:p w14:paraId="756088D6" w14:textId="77777777" w:rsidR="00134600" w:rsidRDefault="00134600" w:rsidP="00134600">
      <w:pPr>
        <w:pStyle w:val="StandardWeb"/>
      </w:pPr>
      <w:r>
        <w:t>Von ohngefähr kann das nicht sein,</w:t>
      </w:r>
      <w:r>
        <w:br/>
        <w:t>Das könnt ihr wohl gedenken;</w:t>
      </w:r>
      <w:r>
        <w:br/>
        <w:t>Der Wagen da geht nicht allein,</w:t>
      </w:r>
      <w:r>
        <w:br/>
        <w:t>Ihr müßt ihn ziehn und lenken.</w:t>
      </w:r>
    </w:p>
    <w:p w14:paraId="136E808B" w14:textId="77777777" w:rsidR="00134600" w:rsidRDefault="00134600" w:rsidP="00134600">
      <w:pPr>
        <w:pStyle w:val="StandardWeb"/>
      </w:pPr>
      <w:r>
        <w:t>Das Sternenheer hoch in der Höh‘,</w:t>
      </w:r>
      <w:r>
        <w:br/>
        <w:t>die Sonne, die dort glänzet,</w:t>
      </w:r>
      <w:r>
        <w:br/>
        <w:t>Das Morgenrot, der Silbersee</w:t>
      </w:r>
      <w:r>
        <w:br/>
        <w:t>Mit Busch und Wald umkränzet,</w:t>
      </w:r>
    </w:p>
    <w:p w14:paraId="1145FF49" w14:textId="77777777" w:rsidR="00134600" w:rsidRDefault="00134600" w:rsidP="00134600">
      <w:pPr>
        <w:pStyle w:val="StandardWeb"/>
      </w:pPr>
      <w:r>
        <w:t>Dies Veilchen, dieser Blütenbaum,</w:t>
      </w:r>
      <w:r>
        <w:br/>
        <w:t>Der seine Arm ausstrecket,</w:t>
      </w:r>
      <w:r>
        <w:br/>
        <w:t>Sind, Kinder! „seines Kleides Saum“,</w:t>
      </w:r>
      <w:r>
        <w:br/>
        <w:t>Das ihn vor uns bedecket;</w:t>
      </w:r>
    </w:p>
    <w:p w14:paraId="455F3C21" w14:textId="77777777" w:rsidR="00134600" w:rsidRDefault="00134600" w:rsidP="00134600">
      <w:pPr>
        <w:pStyle w:val="StandardWeb"/>
      </w:pPr>
      <w:r>
        <w:t>Ein „Herold“, der uns weit und breit</w:t>
      </w:r>
      <w:r>
        <w:br/>
        <w:t>Von ihm erzähl‘ und lehre;</w:t>
      </w:r>
      <w:r>
        <w:br/>
        <w:t>Der „Spiegel seiner Herrlichkeit“;</w:t>
      </w:r>
      <w:r>
        <w:br/>
        <w:t>Der „Tempel seiner Ehre“,</w:t>
      </w:r>
    </w:p>
    <w:p w14:paraId="7192A90F" w14:textId="77777777" w:rsidR="00134600" w:rsidRDefault="00134600" w:rsidP="00134600">
      <w:pPr>
        <w:pStyle w:val="StandardWeb"/>
      </w:pPr>
      <w:r>
        <w:t>Ein mannichfaltig groß Gebäu,</w:t>
      </w:r>
      <w:r>
        <w:br/>
        <w:t>Durch Meisterhand vereinet,</w:t>
      </w:r>
      <w:r>
        <w:br/>
        <w:t>Wo seine Lieb‘ und seine Treu‘</w:t>
      </w:r>
      <w:r>
        <w:br/>
        <w:t>Uns durch die Fenster scheinet.</w:t>
      </w:r>
    </w:p>
    <w:p w14:paraId="226C93F2" w14:textId="77777777" w:rsidR="00134600" w:rsidRDefault="00134600" w:rsidP="00134600">
      <w:pPr>
        <w:pStyle w:val="StandardWeb"/>
      </w:pPr>
      <w:r>
        <w:t>Er selbst wohnt unerkannt darin,</w:t>
      </w:r>
      <w:r>
        <w:br/>
        <w:t>Und ist schwer zu ergründen.</w:t>
      </w:r>
      <w:r>
        <w:br/>
        <w:t>Sei fromm, und sucht von Herzen ihn,</w:t>
      </w:r>
      <w:r>
        <w:br/>
        <w:t>Ob ihr ihn möchtet finden.</w:t>
      </w:r>
    </w:p>
    <w:p w14:paraId="1EF3E161" w14:textId="0B1630E5" w:rsidR="00134600" w:rsidRDefault="00134600" w:rsidP="00134600">
      <w:pPr>
        <w:pStyle w:val="berschrift1"/>
      </w:pPr>
      <w:r w:rsidRPr="00134600">
        <w:t>Claudius, Matthias – Morgenlied eines Bauersmanns</w:t>
      </w:r>
    </w:p>
    <w:p w14:paraId="0D1A0DA6" w14:textId="77777777" w:rsidR="00134600" w:rsidRDefault="00134600" w:rsidP="00134600">
      <w:pPr>
        <w:pStyle w:val="StandardWeb"/>
      </w:pPr>
      <w:r>
        <w:t xml:space="preserve">Da </w:t>
      </w:r>
      <w:proofErr w:type="spellStart"/>
      <w:r>
        <w:t>kömmt</w:t>
      </w:r>
      <w:proofErr w:type="spellEnd"/>
      <w:r>
        <w:t xml:space="preserve"> die liebe Sonne wieder,</w:t>
      </w:r>
      <w:r>
        <w:br/>
        <w:t xml:space="preserve">Da </w:t>
      </w:r>
      <w:proofErr w:type="spellStart"/>
      <w:r>
        <w:t>kömmt</w:t>
      </w:r>
      <w:proofErr w:type="spellEnd"/>
      <w:r>
        <w:t xml:space="preserve"> sie wieder her!</w:t>
      </w:r>
      <w:r>
        <w:br/>
        <w:t>Sie schlummert nicht und wird nicht müder,</w:t>
      </w:r>
      <w:r>
        <w:br/>
        <w:t>Und läuft doch immer sehr.</w:t>
      </w:r>
    </w:p>
    <w:p w14:paraId="3B8A50C1" w14:textId="77777777" w:rsidR="00134600" w:rsidRDefault="00134600" w:rsidP="00134600">
      <w:pPr>
        <w:pStyle w:val="StandardWeb"/>
      </w:pPr>
      <w:r>
        <w:t>Sie ist ein sonderliches Wesen,</w:t>
      </w:r>
      <w:r>
        <w:br/>
        <w:t>Wann morgens auf sie geht,</w:t>
      </w:r>
      <w:r>
        <w:br/>
        <w:t>Freut sich der Mensch und ist genesen</w:t>
      </w:r>
      <w:r>
        <w:br/>
        <w:t>Wie beim Altargerät.</w:t>
      </w:r>
    </w:p>
    <w:p w14:paraId="4448BF79" w14:textId="77777777" w:rsidR="00134600" w:rsidRDefault="00134600" w:rsidP="00134600">
      <w:pPr>
        <w:pStyle w:val="StandardWeb"/>
      </w:pPr>
      <w:r>
        <w:t>Von ihr kommt Segen und Gedeihen,</w:t>
      </w:r>
      <w:r>
        <w:br/>
        <w:t>Sie macht die Saat so grün,</w:t>
      </w:r>
      <w:r>
        <w:br/>
        <w:t>Sie macht das weite Feld sich neuen,</w:t>
      </w:r>
      <w:r>
        <w:br/>
        <w:t>Und meine Bäume blühn.</w:t>
      </w:r>
    </w:p>
    <w:p w14:paraId="35E66A1C" w14:textId="77777777" w:rsidR="00134600" w:rsidRDefault="00134600" w:rsidP="00134600">
      <w:pPr>
        <w:pStyle w:val="StandardWeb"/>
      </w:pPr>
      <w:r>
        <w:t>Und meine Kinder spielen drunter,</w:t>
      </w:r>
      <w:r>
        <w:br/>
        <w:t xml:space="preserve">Und tanzen ihren </w:t>
      </w:r>
      <w:proofErr w:type="spellStart"/>
      <w:r>
        <w:t>Reihn</w:t>
      </w:r>
      <w:proofErr w:type="spellEnd"/>
      <w:r>
        <w:t>,</w:t>
      </w:r>
      <w:r>
        <w:br/>
        <w:t>Sind frisch und rund und rot und munter,</w:t>
      </w:r>
      <w:r>
        <w:br/>
        <w:t>Und das macht all ihr Schein.</w:t>
      </w:r>
    </w:p>
    <w:p w14:paraId="63819640" w14:textId="77777777" w:rsidR="00134600" w:rsidRDefault="00134600" w:rsidP="00134600">
      <w:pPr>
        <w:pStyle w:val="StandardWeb"/>
      </w:pPr>
      <w:r>
        <w:t>Was hab‘ ich dir getan, du Sonne,</w:t>
      </w:r>
      <w:r>
        <w:br/>
        <w:t>Daß mir das widerfährt?</w:t>
      </w:r>
      <w:r>
        <w:br/>
        <w:t>Bringst jeden Tag mir neue Wonne,</w:t>
      </w:r>
      <w:r>
        <w:br/>
        <w:t>Und bin’s fürwahr nicht wert.</w:t>
      </w:r>
    </w:p>
    <w:p w14:paraId="7D6E0C88" w14:textId="77777777" w:rsidR="00134600" w:rsidRDefault="00134600" w:rsidP="00134600">
      <w:pPr>
        <w:pStyle w:val="StandardWeb"/>
      </w:pPr>
      <w:r>
        <w:t>Du hast nicht menschliche Gebärde,</w:t>
      </w:r>
      <w:r>
        <w:br/>
        <w:t>Du issest nicht wie wir;</w:t>
      </w:r>
      <w:r>
        <w:br/>
        <w:t>Sonst holt‘ ich gleich von meiner Herde</w:t>
      </w:r>
      <w:r>
        <w:br/>
        <w:t>Ein Lamm und brächt‘ es dir,</w:t>
      </w:r>
    </w:p>
    <w:p w14:paraId="01E3C435" w14:textId="77777777" w:rsidR="00134600" w:rsidRDefault="00134600" w:rsidP="00134600">
      <w:pPr>
        <w:pStyle w:val="StandardWeb"/>
      </w:pPr>
      <w:r>
        <w:t xml:space="preserve">Und </w:t>
      </w:r>
      <w:proofErr w:type="spellStart"/>
      <w:r>
        <w:t>stünd</w:t>
      </w:r>
      <w:proofErr w:type="spellEnd"/>
      <w:r>
        <w:t>‘ und schmeichelte von ferne:</w:t>
      </w:r>
      <w:r>
        <w:br/>
        <w:t>„Iß und erquicke dich,</w:t>
      </w:r>
      <w:r>
        <w:br/>
        <w:t>Iß, liebe Sonn‘, ich geb‘ es gerne,</w:t>
      </w:r>
      <w:r>
        <w:br/>
        <w:t>Und willst du mehr, so sprich.“</w:t>
      </w:r>
    </w:p>
    <w:p w14:paraId="19EAD00A" w14:textId="77777777" w:rsidR="00134600" w:rsidRDefault="00134600" w:rsidP="00134600">
      <w:pPr>
        <w:pStyle w:val="StandardWeb"/>
      </w:pPr>
      <w:r>
        <w:t>Gott in dem blauen Himmel oben,</w:t>
      </w:r>
      <w:r>
        <w:br/>
        <w:t>Gott denn belohn‘ es dir!</w:t>
      </w:r>
      <w:r>
        <w:br/>
        <w:t>Ich aber will im Herzen loben</w:t>
      </w:r>
      <w:r>
        <w:br/>
        <w:t xml:space="preserve">Von deiner </w:t>
      </w:r>
      <w:proofErr w:type="spellStart"/>
      <w:r>
        <w:t>Güt</w:t>
      </w:r>
      <w:proofErr w:type="spellEnd"/>
      <w:r>
        <w:t>‘ und Zier.</w:t>
      </w:r>
    </w:p>
    <w:p w14:paraId="603BDE9C" w14:textId="77777777" w:rsidR="00134600" w:rsidRDefault="00134600" w:rsidP="00134600">
      <w:pPr>
        <w:pStyle w:val="StandardWeb"/>
      </w:pPr>
      <w:r>
        <w:t>Und weil wir ihn nicht sehen könne,</w:t>
      </w:r>
      <w:r>
        <w:br/>
        <w:t>Will ich wahrnehmen fein,</w:t>
      </w:r>
      <w:r>
        <w:br/>
        <w:t>Und an dem edlen Werk erkennen</w:t>
      </w:r>
      <w:r>
        <w:br/>
        <w:t>Wie freundlich er muß sein!</w:t>
      </w:r>
    </w:p>
    <w:p w14:paraId="73D7E262" w14:textId="77777777" w:rsidR="00134600" w:rsidRDefault="00134600" w:rsidP="00134600">
      <w:pPr>
        <w:pStyle w:val="StandardWeb"/>
      </w:pPr>
      <w:r>
        <w:t>Oh! bis mir denn willkommen heut,</w:t>
      </w:r>
      <w:r>
        <w:br/>
        <w:t xml:space="preserve">Bis </w:t>
      </w:r>
      <w:proofErr w:type="spellStart"/>
      <w:r>
        <w:t>willkomm</w:t>
      </w:r>
      <w:proofErr w:type="spellEnd"/>
      <w:r>
        <w:t>, schöner Held!</w:t>
      </w:r>
      <w:r>
        <w:br/>
        <w:t xml:space="preserve">Und </w:t>
      </w:r>
      <w:proofErr w:type="spellStart"/>
      <w:r>
        <w:t>segn</w:t>
      </w:r>
      <w:proofErr w:type="spellEnd"/>
      <w:r>
        <w:t>‘ uns arme Bauersleute,</w:t>
      </w:r>
      <w:r>
        <w:br/>
        <w:t>Und unser Haus und Feld.</w:t>
      </w:r>
    </w:p>
    <w:p w14:paraId="3C14B007" w14:textId="77777777" w:rsidR="00134600" w:rsidRDefault="00134600" w:rsidP="00134600">
      <w:pPr>
        <w:pStyle w:val="StandardWeb"/>
      </w:pPr>
      <w:r>
        <w:t>Bring‘ unserm König heut‘ auch Freude,</w:t>
      </w:r>
      <w:r>
        <w:br/>
        <w:t>Und seiner Frau dazu.</w:t>
      </w:r>
      <w:r>
        <w:br/>
      </w:r>
      <w:proofErr w:type="spellStart"/>
      <w:r>
        <w:t>Segn</w:t>
      </w:r>
      <w:proofErr w:type="spellEnd"/>
      <w:r>
        <w:t>‘ ihn und tu ihm nichts zuleide,</w:t>
      </w:r>
      <w:r>
        <w:br/>
        <w:t>Und mach ihn mild wie du!</w:t>
      </w:r>
    </w:p>
    <w:p w14:paraId="343DCAFD" w14:textId="77777777" w:rsidR="0096114B" w:rsidRDefault="0096114B">
      <w:pPr>
        <w:spacing w:after="0" w:line="240" w:lineRule="auto"/>
        <w:rPr>
          <w:rFonts w:eastAsia="Times New Roman"/>
          <w:b/>
          <w:bCs/>
          <w:color w:val="000000"/>
          <w:kern w:val="36"/>
          <w:sz w:val="36"/>
          <w:szCs w:val="48"/>
          <w:lang w:eastAsia="de-DE"/>
        </w:rPr>
      </w:pPr>
      <w:r>
        <w:br w:type="page"/>
      </w:r>
    </w:p>
    <w:p w14:paraId="07B8A524" w14:textId="668FC322" w:rsidR="0096114B" w:rsidRDefault="0096114B" w:rsidP="0096114B">
      <w:pPr>
        <w:pStyle w:val="berschrift1"/>
      </w:pPr>
      <w:r w:rsidRPr="0096114B">
        <w:t>Franck, Salomo – Der lichte Morgen bricht herfür</w:t>
      </w:r>
    </w:p>
    <w:p w14:paraId="51A41039" w14:textId="77777777" w:rsidR="0096114B" w:rsidRDefault="0096114B" w:rsidP="0096114B">
      <w:pPr>
        <w:pStyle w:val="StandardWeb"/>
      </w:pPr>
      <w:r>
        <w:rPr>
          <w:rStyle w:val="Hervorhebung"/>
        </w:rPr>
        <w:t>Gedruckt 1685</w:t>
      </w:r>
    </w:p>
    <w:p w14:paraId="1E0F32C0" w14:textId="77777777" w:rsidR="0096114B" w:rsidRDefault="0096114B" w:rsidP="0096114B">
      <w:pPr>
        <w:pStyle w:val="StandardWeb"/>
      </w:pPr>
      <w:r>
        <w:t>Der lichte Morgen bricht herfür,</w:t>
      </w:r>
      <w:r>
        <w:br/>
        <w:t>Komm, schönster Aufgang aus der Höhe,</w:t>
      </w:r>
      <w:r>
        <w:br/>
        <w:t>Daß ich deine Strahlen sehe!</w:t>
      </w:r>
      <w:r>
        <w:br/>
        <w:t>Du Licht des Lebens, leuchte mir,</w:t>
      </w:r>
      <w:r>
        <w:br/>
        <w:t>Laß meine Sündennacht verschwinden,</w:t>
      </w:r>
      <w:r>
        <w:br/>
        <w:t>Mein Jesu, laß mich Gnade finden!</w:t>
      </w:r>
    </w:p>
    <w:p w14:paraId="481AB3A3" w14:textId="77777777" w:rsidR="0096114B" w:rsidRDefault="0096114B" w:rsidP="0096114B">
      <w:pPr>
        <w:pStyle w:val="StandardWeb"/>
      </w:pPr>
      <w:r>
        <w:t>Hilf doch, daß ich bei früher Zeit</w:t>
      </w:r>
      <w:r>
        <w:br/>
        <w:t>Hinweg aus diesem Sodom eile,</w:t>
      </w:r>
      <w:r>
        <w:br/>
        <w:t>Und in Gomorra nicht verweile,</w:t>
      </w:r>
      <w:r>
        <w:br/>
        <w:t>Herr, führe mich in Sicherheit,</w:t>
      </w:r>
      <w:r>
        <w:br/>
        <w:t>Zur Himmelsstadt, zu denen Höhen,</w:t>
      </w:r>
      <w:r>
        <w:br/>
        <w:t>Davon mit Hilfe kann entstehen!</w:t>
      </w:r>
    </w:p>
    <w:p w14:paraId="436A3D6B" w14:textId="77777777" w:rsidR="0096114B" w:rsidRDefault="0096114B" w:rsidP="0096114B">
      <w:pPr>
        <w:pStyle w:val="StandardWeb"/>
      </w:pPr>
      <w:r>
        <w:t>Hilf, daß ich auch ein Jacob sei,</w:t>
      </w:r>
      <w:r>
        <w:br/>
        <w:t>Der mit den Glaubensarmen ringe,</w:t>
      </w:r>
      <w:r>
        <w:br/>
        <w:t>Bis daß hervor der Morgen dringe,</w:t>
      </w:r>
      <w:r>
        <w:br/>
        <w:t>Der Morgen deiner großen Treu!</w:t>
      </w:r>
      <w:r>
        <w:br/>
        <w:t>Laß mich an dir beständig hangen,</w:t>
      </w:r>
      <w:r>
        <w:br/>
        <w:t>Und reichen Segen stets erlangen!</w:t>
      </w:r>
    </w:p>
    <w:p w14:paraId="5DC31D77" w14:textId="77777777" w:rsidR="0096114B" w:rsidRDefault="0096114B" w:rsidP="0096114B">
      <w:pPr>
        <w:pStyle w:val="StandardWeb"/>
      </w:pPr>
      <w:r>
        <w:t>Laß doch den Thau der Gütigkeit</w:t>
      </w:r>
      <w:r>
        <w:br/>
        <w:t>Auf mein so mattes Herze fließen,</w:t>
      </w:r>
      <w:r>
        <w:br/>
        <w:t>Laß mich dein Manna doch genießen,</w:t>
      </w:r>
      <w:r>
        <w:br/>
        <w:t>Dein heilig Wort, das mich erfreut!</w:t>
      </w:r>
      <w:r>
        <w:br/>
        <w:t>Regiere mich, damit ich frühe</w:t>
      </w:r>
      <w:r>
        <w:br/>
        <w:t>Um dieses Manna mich bemühe!</w:t>
      </w:r>
    </w:p>
    <w:p w14:paraId="214E5824" w14:textId="77777777" w:rsidR="0096114B" w:rsidRDefault="0096114B" w:rsidP="0096114B">
      <w:pPr>
        <w:pStyle w:val="StandardWeb"/>
      </w:pPr>
      <w:r>
        <w:t>Sei meiner Seele Schutz und Trost,</w:t>
      </w:r>
      <w:r>
        <w:br/>
        <w:t>Hilf doch, du früh gejagte Hinde,</w:t>
      </w:r>
      <w:r>
        <w:br/>
        <w:t>Daß ich in dir die Ruhe finde,</w:t>
      </w:r>
      <w:r>
        <w:br/>
        <w:t>Wann meine Feinde ganz erbost!</w:t>
      </w:r>
      <w:r>
        <w:br/>
        <w:t>Ich will in deine Wunden fliehen,</w:t>
      </w:r>
      <w:r>
        <w:br/>
        <w:t xml:space="preserve">Die </w:t>
      </w:r>
      <w:proofErr w:type="spellStart"/>
      <w:r>
        <w:t>purpurroth</w:t>
      </w:r>
      <w:proofErr w:type="spellEnd"/>
      <w:r>
        <w:t xml:space="preserve"> von Liebe glühen.</w:t>
      </w:r>
    </w:p>
    <w:p w14:paraId="559824DC" w14:textId="77777777" w:rsidR="0096114B" w:rsidRDefault="0096114B" w:rsidP="0096114B">
      <w:pPr>
        <w:pStyle w:val="StandardWeb"/>
      </w:pPr>
      <w:r>
        <w:t>Laß mich die Sonnenblume sein,</w:t>
      </w:r>
      <w:r>
        <w:br/>
        <w:t>Die sich nach dir und deinem Lichte</w:t>
      </w:r>
      <w:r>
        <w:br/>
        <w:t>Mit steter Demuth lenk und richte!</w:t>
      </w:r>
      <w:r>
        <w:br/>
        <w:t>Herr, führe mich in Himmel ein,</w:t>
      </w:r>
      <w:r>
        <w:br/>
        <w:t>Wo Leben, Lust und Glanz und Wonne,</w:t>
      </w:r>
      <w:r>
        <w:br/>
        <w:t>Wo steter Tag. wo rechte Sonne!</w:t>
      </w:r>
    </w:p>
    <w:p w14:paraId="0185C1E3" w14:textId="77777777" w:rsidR="0096114B" w:rsidRDefault="0096114B" w:rsidP="0096114B">
      <w:pPr>
        <w:pStyle w:val="berschrift1"/>
      </w:pPr>
      <w:r w:rsidRPr="0096114B">
        <w:t>Franck, Salomo – Die dunkle Nacht ist nun vergangen</w:t>
      </w:r>
    </w:p>
    <w:p w14:paraId="036BDD43" w14:textId="77777777" w:rsidR="0096114B" w:rsidRDefault="0096114B" w:rsidP="0096114B">
      <w:pPr>
        <w:pStyle w:val="StandardWeb"/>
      </w:pPr>
      <w:r>
        <w:rPr>
          <w:rStyle w:val="Hervorhebung"/>
        </w:rPr>
        <w:t>Gedruckt 1685</w:t>
      </w:r>
    </w:p>
    <w:p w14:paraId="5C1404DE" w14:textId="77777777" w:rsidR="0096114B" w:rsidRDefault="0096114B" w:rsidP="0096114B">
      <w:pPr>
        <w:pStyle w:val="StandardWeb"/>
      </w:pPr>
      <w:r>
        <w:t>Die dunkle Nacht ist nun vergangen,</w:t>
      </w:r>
      <w:r>
        <w:br/>
        <w:t xml:space="preserve">Die </w:t>
      </w:r>
      <w:proofErr w:type="spellStart"/>
      <w:r>
        <w:t>güldne</w:t>
      </w:r>
      <w:proofErr w:type="spellEnd"/>
      <w:r>
        <w:t xml:space="preserve"> Sonne bricht herfür,</w:t>
      </w:r>
      <w:r>
        <w:br/>
        <w:t>Komm, liebster Jesu, mein Verlangen,</w:t>
      </w:r>
      <w:r>
        <w:br/>
        <w:t>Mein Licht, und meine schönste Zier!</w:t>
      </w:r>
      <w:r>
        <w:br/>
        <w:t>Ich werde nur durch dich erfreut,</w:t>
      </w:r>
      <w:r>
        <w:br/>
      </w:r>
      <w:r>
        <w:rPr>
          <w:rStyle w:val="Fett"/>
        </w:rPr>
        <w:t>Du Sonne der Gerechtigkeit!</w:t>
      </w:r>
    </w:p>
    <w:p w14:paraId="070BA076" w14:textId="77777777" w:rsidR="0096114B" w:rsidRDefault="0096114B" w:rsidP="0096114B">
      <w:pPr>
        <w:pStyle w:val="StandardWeb"/>
      </w:pPr>
      <w:proofErr w:type="spellStart"/>
      <w:r>
        <w:t>Erleucht</w:t>
      </w:r>
      <w:proofErr w:type="spellEnd"/>
      <w:r>
        <w:t xml:space="preserve"> mein verdüstert Herze,</w:t>
      </w:r>
      <w:r>
        <w:br/>
        <w:t>Bleib doch in mir mit deiner Treu,</w:t>
      </w:r>
      <w:r>
        <w:br/>
        <w:t>Damit mein Herz die reine Kerze</w:t>
      </w:r>
      <w:r>
        <w:br/>
        <w:t>Vor deines Geistes Flamme sei!</w:t>
      </w:r>
      <w:r>
        <w:br/>
        <w:t>Ich werde nur durch dich erfreut,</w:t>
      </w:r>
      <w:r>
        <w:br/>
      </w:r>
      <w:r>
        <w:rPr>
          <w:rStyle w:val="Fett"/>
        </w:rPr>
        <w:t>Du Sonne der Gerechtigkeit!</w:t>
      </w:r>
    </w:p>
    <w:p w14:paraId="641780FE" w14:textId="77777777" w:rsidR="0096114B" w:rsidRDefault="0096114B" w:rsidP="0096114B">
      <w:pPr>
        <w:pStyle w:val="StandardWeb"/>
      </w:pPr>
      <w:r>
        <w:t>Vertreib den Nebel meiner Sünden,</w:t>
      </w:r>
      <w:r>
        <w:br/>
        <w:t>Herr Jesu, meines Lebens Licht!</w:t>
      </w:r>
      <w:r>
        <w:br/>
        <w:t>Mein Heiland, laß mich Gnade finden,</w:t>
      </w:r>
      <w:r>
        <w:br/>
        <w:t>Und zeige mir dein Angesicht!</w:t>
      </w:r>
      <w:r>
        <w:br/>
        <w:t>Ich werde nur durch dich erfreut,</w:t>
      </w:r>
      <w:r>
        <w:br/>
      </w:r>
      <w:r>
        <w:rPr>
          <w:rStyle w:val="Fett"/>
        </w:rPr>
        <w:t>Du Sonne der Gerechtigkeit!</w:t>
      </w:r>
    </w:p>
    <w:p w14:paraId="74BC7DF7" w14:textId="77777777" w:rsidR="0096114B" w:rsidRDefault="0096114B" w:rsidP="0096114B">
      <w:pPr>
        <w:pStyle w:val="StandardWeb"/>
      </w:pPr>
      <w:r>
        <w:t>Laß doch den Thau des Segens fließen</w:t>
      </w:r>
      <w:r>
        <w:br/>
        <w:t>Auf meiner Seele dürres Land!</w:t>
      </w:r>
      <w:r>
        <w:br/>
        <w:t>Laß hier die Tugendblumen sprießen,</w:t>
      </w:r>
      <w:r>
        <w:br/>
        <w:t>Und baue mich mit deiner Hand!</w:t>
      </w:r>
      <w:r>
        <w:br/>
        <w:t>Ich werde nur durch dich erfreut,</w:t>
      </w:r>
      <w:r>
        <w:br/>
      </w:r>
      <w:r>
        <w:rPr>
          <w:rStyle w:val="Fett"/>
        </w:rPr>
        <w:t>Du Sonne der Gerechtigkeit!</w:t>
      </w:r>
    </w:p>
    <w:p w14:paraId="7E3969EF" w14:textId="77777777" w:rsidR="0096114B" w:rsidRDefault="0096114B" w:rsidP="0096114B">
      <w:pPr>
        <w:pStyle w:val="StandardWeb"/>
      </w:pPr>
      <w:r>
        <w:t>Mein Jesu, lenke meine Sinnen,</w:t>
      </w:r>
      <w:r>
        <w:br/>
        <w:t>Sei meine Sonne, meine Zier!</w:t>
      </w:r>
      <w:r>
        <w:br/>
        <w:t>Mein Heiland, segne mein Beginnen,</w:t>
      </w:r>
      <w:r>
        <w:br/>
        <w:t>Mein Schild und Hort, bleib stets bei mir!</w:t>
      </w:r>
      <w:r>
        <w:br/>
        <w:t>Ich werde nur durch dich erfreut,</w:t>
      </w:r>
      <w:r>
        <w:br/>
      </w:r>
      <w:r>
        <w:rPr>
          <w:rStyle w:val="Fett"/>
        </w:rPr>
        <w:t>Du Sonne der Gerechtigkeit!</w:t>
      </w:r>
    </w:p>
    <w:p w14:paraId="7BA1E3BE" w14:textId="77777777" w:rsidR="0096114B" w:rsidRDefault="0096114B" w:rsidP="0096114B">
      <w:pPr>
        <w:pStyle w:val="StandardWeb"/>
      </w:pPr>
      <w:r>
        <w:t>Hilf, daß ich deinen Ruhm besinge;</w:t>
      </w:r>
      <w:r>
        <w:br/>
        <w:t>Hilf, daß mein Geist ein Adler sei,</w:t>
      </w:r>
      <w:r>
        <w:br/>
        <w:t>Der sich zu dir durch Glauben schwinge;</w:t>
      </w:r>
      <w:r>
        <w:br/>
        <w:t>Herr, stehe mir in Allem bei!</w:t>
      </w:r>
      <w:r>
        <w:br/>
        <w:t>Ich werde nur durch dich erfreut,</w:t>
      </w:r>
      <w:r>
        <w:br/>
      </w:r>
      <w:r>
        <w:rPr>
          <w:rStyle w:val="Fett"/>
        </w:rPr>
        <w:t>Du Sonne der Gerechtigkeit!</w:t>
      </w:r>
    </w:p>
    <w:p w14:paraId="5F099EB9" w14:textId="77777777" w:rsidR="0096114B" w:rsidRDefault="0096114B">
      <w:pPr>
        <w:spacing w:after="0" w:line="240" w:lineRule="auto"/>
        <w:rPr>
          <w:rFonts w:eastAsia="Times New Roman"/>
          <w:b/>
          <w:bCs/>
          <w:color w:val="000000"/>
          <w:kern w:val="36"/>
          <w:sz w:val="36"/>
          <w:szCs w:val="48"/>
          <w:lang w:eastAsia="de-DE"/>
        </w:rPr>
      </w:pPr>
      <w:r>
        <w:br w:type="page"/>
      </w:r>
    </w:p>
    <w:p w14:paraId="3FB66DE1" w14:textId="41A12B5E" w:rsidR="0096114B" w:rsidRDefault="0096114B" w:rsidP="0096114B">
      <w:pPr>
        <w:pStyle w:val="berschrift1"/>
      </w:pPr>
      <w:r w:rsidRPr="0096114B">
        <w:t>Francke, August Hermann – Kommst Du nicht auch zu mir</w:t>
      </w:r>
    </w:p>
    <w:p w14:paraId="54A2191E" w14:textId="77777777" w:rsidR="0096114B" w:rsidRDefault="0096114B" w:rsidP="0096114B">
      <w:pPr>
        <w:pStyle w:val="StandardWeb"/>
      </w:pPr>
      <w:r>
        <w:t>Kommst du nicht auch zu mir?</w:t>
      </w:r>
      <w:r>
        <w:br/>
        <w:t>Im Morgensonnenglanz strahlt rings die Au;</w:t>
      </w:r>
      <w:r>
        <w:br/>
        <w:t>das kleinste Blümlein selbst erhielt von dir,</w:t>
      </w:r>
      <w:r>
        <w:br/>
        <w:t>den Durst zu löschen, einen Tropfen Tau –</w:t>
      </w:r>
      <w:r>
        <w:br/>
        <w:t>und du kämst nicht zu mir?</w:t>
      </w:r>
    </w:p>
    <w:p w14:paraId="69AA7F91" w14:textId="77777777" w:rsidR="0096114B" w:rsidRDefault="0096114B" w:rsidP="0096114B">
      <w:pPr>
        <w:pStyle w:val="StandardWeb"/>
      </w:pPr>
      <w:r>
        <w:t>Kommst du nicht auch zu mir?</w:t>
      </w:r>
      <w:r>
        <w:br/>
        <w:t>Du bist es, der die Welt mit Wonne speist,</w:t>
      </w:r>
      <w:r>
        <w:br/>
        <w:t>das Gras des Feldes und des Walds Getier,</w:t>
      </w:r>
      <w:r>
        <w:br/>
        <w:t>daß dich der Chor der Schöpfung preist –</w:t>
      </w:r>
      <w:r>
        <w:br/>
        <w:t>und du kämst nicht zu mir?</w:t>
      </w:r>
    </w:p>
    <w:p w14:paraId="4CECDE8D" w14:textId="77777777" w:rsidR="0096114B" w:rsidRDefault="0096114B" w:rsidP="0096114B">
      <w:pPr>
        <w:pStyle w:val="StandardWeb"/>
      </w:pPr>
      <w:r>
        <w:t>Kommst du nicht auch zu mir?</w:t>
      </w:r>
      <w:r>
        <w:br/>
        <w:t xml:space="preserve">So kann kein Hirsch nach frischem Wasser </w:t>
      </w:r>
      <w:proofErr w:type="spellStart"/>
      <w:r>
        <w:t>schrein</w:t>
      </w:r>
      <w:proofErr w:type="spellEnd"/>
      <w:r>
        <w:t>,</w:t>
      </w:r>
      <w:r>
        <w:br/>
        <w:t>kein Halm so dürsten wie dein Kind nach dir;</w:t>
      </w:r>
      <w:r>
        <w:br/>
        <w:t>nach deinem Leben schmachtet mein Gebein –</w:t>
      </w:r>
      <w:r>
        <w:br/>
        <w:t>und du kämst nicht zu mir?</w:t>
      </w:r>
    </w:p>
    <w:p w14:paraId="3622B13F" w14:textId="77777777" w:rsidR="0096114B" w:rsidRDefault="0096114B" w:rsidP="0096114B">
      <w:pPr>
        <w:pStyle w:val="StandardWeb"/>
      </w:pPr>
      <w:r>
        <w:t>Kommst du nicht auch zu mir?</w:t>
      </w:r>
      <w:r>
        <w:br/>
        <w:t>Die Sonne, die im Osten golden steigt,</w:t>
      </w:r>
      <w:r>
        <w:br/>
        <w:t>bringt frohe Botschaft mir, mein Gott, von dir;</w:t>
      </w:r>
      <w:r>
        <w:br/>
        <w:t>der Nebel flieht, und all mein Zagen weicht –</w:t>
      </w:r>
      <w:r>
        <w:br/>
        <w:t>gewiß, du kommst zu mir!</w:t>
      </w:r>
    </w:p>
    <w:p w14:paraId="186C778F" w14:textId="77777777" w:rsidR="0096114B" w:rsidRDefault="0096114B">
      <w:pPr>
        <w:spacing w:after="0" w:line="240" w:lineRule="auto"/>
        <w:rPr>
          <w:rFonts w:eastAsia="Times New Roman"/>
          <w:b/>
          <w:bCs/>
          <w:color w:val="000000"/>
          <w:kern w:val="36"/>
          <w:sz w:val="36"/>
          <w:szCs w:val="48"/>
          <w:lang w:eastAsia="de-DE"/>
        </w:rPr>
      </w:pPr>
      <w:r>
        <w:br w:type="page"/>
      </w:r>
    </w:p>
    <w:p w14:paraId="4878B048" w14:textId="0F1AF66D" w:rsidR="0096114B" w:rsidRDefault="0096114B" w:rsidP="0096114B">
      <w:pPr>
        <w:pStyle w:val="berschrift1"/>
        <w:rPr>
          <w:sz w:val="48"/>
        </w:rPr>
      </w:pPr>
      <w:r w:rsidRPr="0096114B">
        <w:t>Freder, Johann – Ein anderes Morgengebet (</w:t>
      </w:r>
      <w:proofErr w:type="spellStart"/>
      <w:r w:rsidRPr="0096114B">
        <w:t>ICk</w:t>
      </w:r>
      <w:proofErr w:type="spellEnd"/>
      <w:r w:rsidRPr="0096114B">
        <w:t xml:space="preserve"> </w:t>
      </w:r>
      <w:proofErr w:type="spellStart"/>
      <w:r w:rsidRPr="0096114B">
        <w:t>danck</w:t>
      </w:r>
      <w:proofErr w:type="spellEnd"/>
      <w:r w:rsidRPr="0096114B">
        <w:t xml:space="preserve"> </w:t>
      </w:r>
      <w:proofErr w:type="spellStart"/>
      <w:r w:rsidRPr="0096114B">
        <w:t>dy</w:t>
      </w:r>
      <w:proofErr w:type="spellEnd"/>
      <w:r w:rsidRPr="0096114B">
        <w:t xml:space="preserve">, </w:t>
      </w:r>
      <w:proofErr w:type="spellStart"/>
      <w:r w:rsidRPr="0096114B">
        <w:t>Godt</w:t>
      </w:r>
      <w:proofErr w:type="spellEnd"/>
      <w:r w:rsidRPr="0096114B">
        <w:t xml:space="preserve">, vor alle </w:t>
      </w:r>
      <w:proofErr w:type="spellStart"/>
      <w:r w:rsidRPr="0096114B">
        <w:t>dine</w:t>
      </w:r>
      <w:proofErr w:type="spellEnd"/>
      <w:r w:rsidRPr="0096114B">
        <w:t xml:space="preserve"> </w:t>
      </w:r>
      <w:proofErr w:type="spellStart"/>
      <w:r w:rsidRPr="0096114B">
        <w:t>woldadt</w:t>
      </w:r>
      <w:proofErr w:type="spellEnd"/>
      <w:r w:rsidRPr="0096114B">
        <w:t>)</w:t>
      </w:r>
    </w:p>
    <w:p w14:paraId="590F9A96" w14:textId="77777777" w:rsidR="0096114B" w:rsidRDefault="0096114B" w:rsidP="0096114B">
      <w:pPr>
        <w:pStyle w:val="StandardWeb"/>
      </w:pPr>
      <w:proofErr w:type="spellStart"/>
      <w:r>
        <w:t>ICk</w:t>
      </w:r>
      <w:proofErr w:type="spellEnd"/>
      <w:r>
        <w:t xml:space="preserve"> </w:t>
      </w:r>
      <w:proofErr w:type="spellStart"/>
      <w:r>
        <w:t>danck</w:t>
      </w:r>
      <w:proofErr w:type="spellEnd"/>
      <w:r>
        <w:t xml:space="preserve"> </w:t>
      </w:r>
      <w:proofErr w:type="spellStart"/>
      <w:r>
        <w:t>dy</w:t>
      </w:r>
      <w:proofErr w:type="spellEnd"/>
      <w:r>
        <w:t xml:space="preserve">, </w:t>
      </w:r>
      <w:proofErr w:type="spellStart"/>
      <w:r>
        <w:t>Godt</w:t>
      </w:r>
      <w:proofErr w:type="spellEnd"/>
      <w:r>
        <w:t xml:space="preserve">, vor alle </w:t>
      </w:r>
      <w:proofErr w:type="spellStart"/>
      <w:r>
        <w:t>dine</w:t>
      </w:r>
      <w:proofErr w:type="spellEnd"/>
      <w:r>
        <w:t xml:space="preserve"> </w:t>
      </w:r>
      <w:proofErr w:type="spellStart"/>
      <w:r>
        <w:t>woldadt</w:t>
      </w:r>
      <w:proofErr w:type="spellEnd"/>
      <w:r>
        <w:t>,</w:t>
      </w:r>
      <w:r>
        <w:br/>
        <w:t xml:space="preserve">dat du </w:t>
      </w:r>
      <w:proofErr w:type="spellStart"/>
      <w:r>
        <w:t>heffst</w:t>
      </w:r>
      <w:proofErr w:type="spellEnd"/>
      <w:r>
        <w:t xml:space="preserve"> </w:t>
      </w:r>
      <w:proofErr w:type="spellStart"/>
      <w:r>
        <w:t>my</w:t>
      </w:r>
      <w:proofErr w:type="spellEnd"/>
      <w:r>
        <w:t xml:space="preserve"> so </w:t>
      </w:r>
      <w:proofErr w:type="spellStart"/>
      <w:r>
        <w:t>gnedichlick</w:t>
      </w:r>
      <w:proofErr w:type="spellEnd"/>
      <w:r>
        <w:br/>
      </w:r>
      <w:proofErr w:type="spellStart"/>
      <w:r>
        <w:t>bether</w:t>
      </w:r>
      <w:proofErr w:type="spellEnd"/>
      <w:r>
        <w:t xml:space="preserve"> </w:t>
      </w:r>
      <w:proofErr w:type="spellStart"/>
      <w:r>
        <w:t>behödt</w:t>
      </w:r>
      <w:proofErr w:type="spellEnd"/>
      <w:r>
        <w:t xml:space="preserve"> </w:t>
      </w:r>
      <w:proofErr w:type="spellStart"/>
      <w:r>
        <w:t>dorch</w:t>
      </w:r>
      <w:proofErr w:type="spellEnd"/>
      <w:r>
        <w:t xml:space="preserve"> </w:t>
      </w:r>
      <w:proofErr w:type="spellStart"/>
      <w:r>
        <w:t>dine</w:t>
      </w:r>
      <w:proofErr w:type="spellEnd"/>
      <w:r>
        <w:t xml:space="preserve"> </w:t>
      </w:r>
      <w:proofErr w:type="spellStart"/>
      <w:r>
        <w:t>gudt</w:t>
      </w:r>
      <w:proofErr w:type="spellEnd"/>
      <w:r>
        <w:t>,</w:t>
      </w:r>
      <w:r>
        <w:br/>
        <w:t xml:space="preserve">Und </w:t>
      </w:r>
      <w:proofErr w:type="spellStart"/>
      <w:r>
        <w:t>bidde</w:t>
      </w:r>
      <w:proofErr w:type="spellEnd"/>
      <w:r>
        <w:t xml:space="preserve"> </w:t>
      </w:r>
      <w:proofErr w:type="spellStart"/>
      <w:r>
        <w:t>dy</w:t>
      </w:r>
      <w:proofErr w:type="spellEnd"/>
      <w:r>
        <w:t xml:space="preserve"> </w:t>
      </w:r>
      <w:proofErr w:type="spellStart"/>
      <w:r>
        <w:t>vort</w:t>
      </w:r>
      <w:proofErr w:type="spellEnd"/>
      <w:r>
        <w:t xml:space="preserve">: O </w:t>
      </w:r>
      <w:proofErr w:type="spellStart"/>
      <w:r>
        <w:t>Godt</w:t>
      </w:r>
      <w:proofErr w:type="spellEnd"/>
      <w:r>
        <w:t xml:space="preserve">, </w:t>
      </w:r>
      <w:proofErr w:type="spellStart"/>
      <w:r>
        <w:t>myn</w:t>
      </w:r>
      <w:proofErr w:type="spellEnd"/>
      <w:r>
        <w:t xml:space="preserve"> </w:t>
      </w:r>
      <w:proofErr w:type="spellStart"/>
      <w:r>
        <w:t>hordt</w:t>
      </w:r>
      <w:proofErr w:type="spellEnd"/>
      <w:r>
        <w:t>,</w:t>
      </w:r>
      <w:r>
        <w:br/>
        <w:t xml:space="preserve">vor </w:t>
      </w:r>
      <w:proofErr w:type="spellStart"/>
      <w:r>
        <w:t>sündt</w:t>
      </w:r>
      <w:proofErr w:type="spellEnd"/>
      <w:r>
        <w:t xml:space="preserve"> und </w:t>
      </w:r>
      <w:proofErr w:type="spellStart"/>
      <w:r>
        <w:t>vahr</w:t>
      </w:r>
      <w:proofErr w:type="spellEnd"/>
      <w:r>
        <w:t xml:space="preserve"> </w:t>
      </w:r>
      <w:proofErr w:type="spellStart"/>
      <w:r>
        <w:t>my</w:t>
      </w:r>
      <w:proofErr w:type="spellEnd"/>
      <w:r>
        <w:t xml:space="preserve"> </w:t>
      </w:r>
      <w:proofErr w:type="spellStart"/>
      <w:r>
        <w:t>stedes</w:t>
      </w:r>
      <w:proofErr w:type="spellEnd"/>
      <w:r>
        <w:t xml:space="preserve"> </w:t>
      </w:r>
      <w:proofErr w:type="spellStart"/>
      <w:r>
        <w:t>bewar</w:t>
      </w:r>
      <w:proofErr w:type="spellEnd"/>
      <w:r>
        <w:t>,</w:t>
      </w:r>
      <w:r>
        <w:br/>
      </w:r>
      <w:proofErr w:type="spellStart"/>
      <w:r>
        <w:t>wente</w:t>
      </w:r>
      <w:proofErr w:type="spellEnd"/>
      <w:r>
        <w:t xml:space="preserve"> du </w:t>
      </w:r>
      <w:proofErr w:type="spellStart"/>
      <w:r>
        <w:t>heffst</w:t>
      </w:r>
      <w:proofErr w:type="spellEnd"/>
      <w:r>
        <w:t xml:space="preserve"> </w:t>
      </w:r>
      <w:proofErr w:type="spellStart"/>
      <w:r>
        <w:t>getelt</w:t>
      </w:r>
      <w:proofErr w:type="spellEnd"/>
      <w:r>
        <w:t xml:space="preserve"> </w:t>
      </w:r>
      <w:proofErr w:type="spellStart"/>
      <w:r>
        <w:t>mines</w:t>
      </w:r>
      <w:proofErr w:type="spellEnd"/>
      <w:r>
        <w:t xml:space="preserve"> </w:t>
      </w:r>
      <w:proofErr w:type="spellStart"/>
      <w:r>
        <w:t>höuedes</w:t>
      </w:r>
      <w:proofErr w:type="spellEnd"/>
      <w:r>
        <w:t xml:space="preserve"> har.</w:t>
      </w:r>
    </w:p>
    <w:p w14:paraId="46AA63EE" w14:textId="77777777" w:rsidR="0096114B" w:rsidRDefault="0096114B" w:rsidP="0096114B">
      <w:pPr>
        <w:pStyle w:val="StandardWeb"/>
      </w:pPr>
      <w:proofErr w:type="spellStart"/>
      <w:r>
        <w:t>Erholdt</w:t>
      </w:r>
      <w:proofErr w:type="spellEnd"/>
      <w:r>
        <w:t xml:space="preserve"> </w:t>
      </w:r>
      <w:proofErr w:type="spellStart"/>
      <w:r>
        <w:t>my</w:t>
      </w:r>
      <w:proofErr w:type="spellEnd"/>
      <w:r>
        <w:t xml:space="preserve">, Here, </w:t>
      </w:r>
      <w:proofErr w:type="spellStart"/>
      <w:r>
        <w:t>by</w:t>
      </w:r>
      <w:proofErr w:type="spellEnd"/>
      <w:r>
        <w:t xml:space="preserve"> </w:t>
      </w:r>
      <w:proofErr w:type="spellStart"/>
      <w:r>
        <w:t>gelimp</w:t>
      </w:r>
      <w:proofErr w:type="spellEnd"/>
      <w:r>
        <w:t xml:space="preserve"> </w:t>
      </w:r>
      <w:proofErr w:type="spellStart"/>
      <w:r>
        <w:t>unnd</w:t>
      </w:r>
      <w:proofErr w:type="spellEnd"/>
      <w:r>
        <w:t xml:space="preserve"> ehr,</w:t>
      </w:r>
      <w:r>
        <w:br/>
      </w:r>
      <w:proofErr w:type="spellStart"/>
      <w:r>
        <w:t>nym</w:t>
      </w:r>
      <w:proofErr w:type="spellEnd"/>
      <w:r>
        <w:t xml:space="preserve"> in </w:t>
      </w:r>
      <w:proofErr w:type="spellStart"/>
      <w:r>
        <w:t>dyn</w:t>
      </w:r>
      <w:proofErr w:type="spellEnd"/>
      <w:r>
        <w:t xml:space="preserve"> </w:t>
      </w:r>
      <w:proofErr w:type="spellStart"/>
      <w:r>
        <w:t>hödt</w:t>
      </w:r>
      <w:proofErr w:type="spellEnd"/>
      <w:r>
        <w:t xml:space="preserve"> </w:t>
      </w:r>
      <w:proofErr w:type="spellStart"/>
      <w:r>
        <w:t>Lyff</w:t>
      </w:r>
      <w:proofErr w:type="spellEnd"/>
      <w:r>
        <w:t xml:space="preserve">, Seel und </w:t>
      </w:r>
      <w:proofErr w:type="spellStart"/>
      <w:r>
        <w:t>Gudt</w:t>
      </w:r>
      <w:proofErr w:type="spellEnd"/>
      <w:r>
        <w:t>,</w:t>
      </w:r>
      <w:r>
        <w:br/>
      </w:r>
      <w:proofErr w:type="spellStart"/>
      <w:r>
        <w:t>gemahl</w:t>
      </w:r>
      <w:proofErr w:type="spellEnd"/>
      <w:r>
        <w:t xml:space="preserve"> und </w:t>
      </w:r>
      <w:proofErr w:type="spellStart"/>
      <w:r>
        <w:t>kindt</w:t>
      </w:r>
      <w:proofErr w:type="spellEnd"/>
      <w:r>
        <w:t xml:space="preserve"> und </w:t>
      </w:r>
      <w:proofErr w:type="spellStart"/>
      <w:r>
        <w:t>myn</w:t>
      </w:r>
      <w:proofErr w:type="spellEnd"/>
      <w:r>
        <w:t xml:space="preserve"> </w:t>
      </w:r>
      <w:proofErr w:type="spellStart"/>
      <w:r>
        <w:t>gesindt</w:t>
      </w:r>
      <w:proofErr w:type="spellEnd"/>
      <w:r>
        <w:t>!</w:t>
      </w:r>
      <w:r>
        <w:br/>
        <w:t xml:space="preserve">De Engel </w:t>
      </w:r>
      <w:proofErr w:type="spellStart"/>
      <w:r>
        <w:t>dyn</w:t>
      </w:r>
      <w:proofErr w:type="spellEnd"/>
      <w:r>
        <w:t xml:space="preserve"> </w:t>
      </w:r>
      <w:proofErr w:type="spellStart"/>
      <w:r>
        <w:t>myn</w:t>
      </w:r>
      <w:proofErr w:type="spellEnd"/>
      <w:r>
        <w:t xml:space="preserve"> </w:t>
      </w:r>
      <w:proofErr w:type="spellStart"/>
      <w:r>
        <w:t>beschütter</w:t>
      </w:r>
      <w:proofErr w:type="spellEnd"/>
      <w:r>
        <w:t xml:space="preserve"> </w:t>
      </w:r>
      <w:proofErr w:type="spellStart"/>
      <w:r>
        <w:t>syn</w:t>
      </w:r>
      <w:proofErr w:type="spellEnd"/>
      <w:r>
        <w:t>,</w:t>
      </w:r>
      <w:r>
        <w:br/>
        <w:t xml:space="preserve">dem </w:t>
      </w:r>
      <w:proofErr w:type="spellStart"/>
      <w:r>
        <w:t>viende</w:t>
      </w:r>
      <w:proofErr w:type="spellEnd"/>
      <w:r>
        <w:t xml:space="preserve"> wehr </w:t>
      </w:r>
      <w:proofErr w:type="spellStart"/>
      <w:r>
        <w:t>syn</w:t>
      </w:r>
      <w:proofErr w:type="spellEnd"/>
      <w:r>
        <w:t xml:space="preserve"> </w:t>
      </w:r>
      <w:proofErr w:type="spellStart"/>
      <w:r>
        <w:t>vorsatlick</w:t>
      </w:r>
      <w:proofErr w:type="spellEnd"/>
      <w:r>
        <w:t xml:space="preserve"> beschwer,</w:t>
      </w:r>
      <w:r>
        <w:br/>
        <w:t xml:space="preserve">in </w:t>
      </w:r>
      <w:proofErr w:type="spellStart"/>
      <w:r>
        <w:t>dine</w:t>
      </w:r>
      <w:proofErr w:type="spellEnd"/>
      <w:r>
        <w:t xml:space="preserve"> </w:t>
      </w:r>
      <w:proofErr w:type="spellStart"/>
      <w:r>
        <w:t>handt</w:t>
      </w:r>
      <w:proofErr w:type="spellEnd"/>
      <w:r>
        <w:t xml:space="preserve"> </w:t>
      </w:r>
      <w:proofErr w:type="spellStart"/>
      <w:r>
        <w:t>beuel</w:t>
      </w:r>
      <w:proofErr w:type="spellEnd"/>
      <w:r>
        <w:t xml:space="preserve"> </w:t>
      </w:r>
      <w:proofErr w:type="spellStart"/>
      <w:r>
        <w:t>ick</w:t>
      </w:r>
      <w:proofErr w:type="spellEnd"/>
      <w:r>
        <w:t xml:space="preserve"> </w:t>
      </w:r>
      <w:proofErr w:type="spellStart"/>
      <w:r>
        <w:t>my</w:t>
      </w:r>
      <w:proofErr w:type="spellEnd"/>
      <w:r>
        <w:t xml:space="preserve">, O </w:t>
      </w:r>
      <w:proofErr w:type="spellStart"/>
      <w:r>
        <w:t>Godt</w:t>
      </w:r>
      <w:proofErr w:type="spellEnd"/>
      <w:r>
        <w:t xml:space="preserve"> </w:t>
      </w:r>
      <w:proofErr w:type="spellStart"/>
      <w:r>
        <w:t>myn</w:t>
      </w:r>
      <w:proofErr w:type="spellEnd"/>
      <w:r>
        <w:t xml:space="preserve"> Herr.</w:t>
      </w:r>
    </w:p>
    <w:p w14:paraId="11C86978" w14:textId="77777777" w:rsidR="0096114B" w:rsidRDefault="0096114B" w:rsidP="0096114B">
      <w:pPr>
        <w:pStyle w:val="StandardWeb"/>
      </w:pPr>
      <w:r>
        <w:t xml:space="preserve">Here, </w:t>
      </w:r>
      <w:proofErr w:type="spellStart"/>
      <w:r>
        <w:t>lath</w:t>
      </w:r>
      <w:proofErr w:type="spellEnd"/>
      <w:r>
        <w:t xml:space="preserve"> </w:t>
      </w:r>
      <w:proofErr w:type="spellStart"/>
      <w:r>
        <w:t>dyn</w:t>
      </w:r>
      <w:proofErr w:type="spellEnd"/>
      <w:r>
        <w:t xml:space="preserve"> </w:t>
      </w:r>
      <w:proofErr w:type="spellStart"/>
      <w:r>
        <w:t>Wordt</w:t>
      </w:r>
      <w:proofErr w:type="spellEnd"/>
      <w:r>
        <w:t xml:space="preserve"> an allem </w:t>
      </w:r>
      <w:proofErr w:type="spellStart"/>
      <w:r>
        <w:t>ordt</w:t>
      </w:r>
      <w:proofErr w:type="spellEnd"/>
      <w:r>
        <w:br/>
      </w:r>
      <w:proofErr w:type="spellStart"/>
      <w:r>
        <w:t>dorch</w:t>
      </w:r>
      <w:proofErr w:type="spellEnd"/>
      <w:r>
        <w:t xml:space="preserve"> </w:t>
      </w:r>
      <w:proofErr w:type="spellStart"/>
      <w:r>
        <w:t>dine</w:t>
      </w:r>
      <w:proofErr w:type="spellEnd"/>
      <w:r>
        <w:t xml:space="preserve"> Knecht vorkünden recht,</w:t>
      </w:r>
      <w:r>
        <w:br/>
      </w:r>
      <w:proofErr w:type="spellStart"/>
      <w:r>
        <w:t>fry</w:t>
      </w:r>
      <w:proofErr w:type="spellEnd"/>
      <w:r>
        <w:t xml:space="preserve">, </w:t>
      </w:r>
      <w:proofErr w:type="spellStart"/>
      <w:r>
        <w:t>apenbar</w:t>
      </w:r>
      <w:proofErr w:type="spellEnd"/>
      <w:r>
        <w:t xml:space="preserve">, rein, </w:t>
      </w:r>
      <w:proofErr w:type="spellStart"/>
      <w:r>
        <w:t>luther</w:t>
      </w:r>
      <w:proofErr w:type="spellEnd"/>
      <w:r>
        <w:t xml:space="preserve"> und klar!</w:t>
      </w:r>
      <w:r>
        <w:br/>
        <w:t xml:space="preserve">Ach </w:t>
      </w:r>
      <w:proofErr w:type="spellStart"/>
      <w:r>
        <w:t>leue</w:t>
      </w:r>
      <w:proofErr w:type="spellEnd"/>
      <w:r>
        <w:t xml:space="preserve"> Here, dem </w:t>
      </w:r>
      <w:proofErr w:type="spellStart"/>
      <w:r>
        <w:t>Sathan</w:t>
      </w:r>
      <w:proofErr w:type="spellEnd"/>
      <w:r>
        <w:t xml:space="preserve"> wehr,</w:t>
      </w:r>
      <w:r>
        <w:br/>
      </w:r>
      <w:proofErr w:type="spellStart"/>
      <w:r>
        <w:t>diner</w:t>
      </w:r>
      <w:proofErr w:type="spellEnd"/>
      <w:r>
        <w:t xml:space="preserve"> </w:t>
      </w:r>
      <w:proofErr w:type="spellStart"/>
      <w:r>
        <w:t>leue</w:t>
      </w:r>
      <w:proofErr w:type="spellEnd"/>
      <w:r>
        <w:t xml:space="preserve"> </w:t>
      </w:r>
      <w:proofErr w:type="spellStart"/>
      <w:r>
        <w:t>brunst</w:t>
      </w:r>
      <w:proofErr w:type="spellEnd"/>
      <w:r>
        <w:t xml:space="preserve"> </w:t>
      </w:r>
      <w:proofErr w:type="spellStart"/>
      <w:r>
        <w:t>entfenck</w:t>
      </w:r>
      <w:proofErr w:type="spellEnd"/>
      <w:r>
        <w:t xml:space="preserve"> in uns</w:t>
      </w:r>
      <w:r>
        <w:br/>
      </w:r>
      <w:proofErr w:type="spellStart"/>
      <w:r>
        <w:t>dorch</w:t>
      </w:r>
      <w:proofErr w:type="spellEnd"/>
      <w:r>
        <w:t xml:space="preserve"> </w:t>
      </w:r>
      <w:proofErr w:type="spellStart"/>
      <w:r>
        <w:t>dines</w:t>
      </w:r>
      <w:proofErr w:type="spellEnd"/>
      <w:r>
        <w:t xml:space="preserve"> </w:t>
      </w:r>
      <w:proofErr w:type="spellStart"/>
      <w:r>
        <w:t>hilligen</w:t>
      </w:r>
      <w:proofErr w:type="spellEnd"/>
      <w:r>
        <w:t xml:space="preserve"> Geistes </w:t>
      </w:r>
      <w:proofErr w:type="spellStart"/>
      <w:r>
        <w:t>gunst</w:t>
      </w:r>
      <w:proofErr w:type="spellEnd"/>
      <w:r>
        <w:t>.</w:t>
      </w:r>
    </w:p>
    <w:p w14:paraId="5082E96C" w14:textId="77777777" w:rsidR="0096114B" w:rsidRDefault="0096114B" w:rsidP="0096114B">
      <w:pPr>
        <w:pStyle w:val="StandardWeb"/>
      </w:pPr>
      <w:proofErr w:type="spellStart"/>
      <w:r>
        <w:t>Godt</w:t>
      </w:r>
      <w:proofErr w:type="spellEnd"/>
      <w:r>
        <w:t xml:space="preserve"> Vader, </w:t>
      </w:r>
      <w:proofErr w:type="spellStart"/>
      <w:r>
        <w:t>ick</w:t>
      </w:r>
      <w:proofErr w:type="spellEnd"/>
      <w:r>
        <w:t xml:space="preserve"> </w:t>
      </w:r>
      <w:proofErr w:type="spellStart"/>
      <w:r>
        <w:t>danck</w:t>
      </w:r>
      <w:proofErr w:type="spellEnd"/>
      <w:r>
        <w:t xml:space="preserve"> </w:t>
      </w:r>
      <w:proofErr w:type="spellStart"/>
      <w:r>
        <w:t>myn</w:t>
      </w:r>
      <w:proofErr w:type="spellEnd"/>
      <w:r>
        <w:t xml:space="preserve"> </w:t>
      </w:r>
      <w:proofErr w:type="spellStart"/>
      <w:r>
        <w:t>leeuenlanck</w:t>
      </w:r>
      <w:proofErr w:type="spellEnd"/>
      <w:r>
        <w:br/>
      </w:r>
      <w:proofErr w:type="spellStart"/>
      <w:r>
        <w:t>diner</w:t>
      </w:r>
      <w:proofErr w:type="spellEnd"/>
      <w:r>
        <w:t xml:space="preserve"> </w:t>
      </w:r>
      <w:proofErr w:type="spellStart"/>
      <w:r>
        <w:t>Mayestat</w:t>
      </w:r>
      <w:proofErr w:type="spellEnd"/>
      <w:r>
        <w:t xml:space="preserve"> vor alle </w:t>
      </w:r>
      <w:proofErr w:type="spellStart"/>
      <w:r>
        <w:t>woldat</w:t>
      </w:r>
      <w:proofErr w:type="spellEnd"/>
      <w:r>
        <w:t>;</w:t>
      </w:r>
      <w:r>
        <w:br/>
      </w:r>
      <w:proofErr w:type="spellStart"/>
      <w:r>
        <w:t>ock</w:t>
      </w:r>
      <w:proofErr w:type="spellEnd"/>
      <w:r>
        <w:t xml:space="preserve"> </w:t>
      </w:r>
      <w:proofErr w:type="spellStart"/>
      <w:r>
        <w:t>by</w:t>
      </w:r>
      <w:proofErr w:type="spellEnd"/>
      <w:r>
        <w:t xml:space="preserve">, Here Christ, </w:t>
      </w:r>
      <w:proofErr w:type="spellStart"/>
      <w:r>
        <w:t>unnd</w:t>
      </w:r>
      <w:proofErr w:type="spellEnd"/>
      <w:r>
        <w:t xml:space="preserve"> dem </w:t>
      </w:r>
      <w:proofErr w:type="spellStart"/>
      <w:r>
        <w:t>hilligen</w:t>
      </w:r>
      <w:proofErr w:type="spellEnd"/>
      <w:r>
        <w:t xml:space="preserve"> Geist,</w:t>
      </w:r>
      <w:r>
        <w:br/>
        <w:t xml:space="preserve">De </w:t>
      </w:r>
      <w:proofErr w:type="spellStart"/>
      <w:r>
        <w:t>my</w:t>
      </w:r>
      <w:proofErr w:type="spellEnd"/>
      <w:r>
        <w:t xml:space="preserve"> recht lehr, </w:t>
      </w:r>
      <w:proofErr w:type="spellStart"/>
      <w:r>
        <w:t>myn</w:t>
      </w:r>
      <w:proofErr w:type="spellEnd"/>
      <w:r>
        <w:t xml:space="preserve"> </w:t>
      </w:r>
      <w:proofErr w:type="spellStart"/>
      <w:r>
        <w:t>gelouen</w:t>
      </w:r>
      <w:proofErr w:type="spellEnd"/>
      <w:r>
        <w:t xml:space="preserve"> mehr;</w:t>
      </w:r>
      <w:r>
        <w:br/>
      </w:r>
      <w:proofErr w:type="spellStart"/>
      <w:r>
        <w:t>dorch</w:t>
      </w:r>
      <w:proofErr w:type="spellEnd"/>
      <w:r>
        <w:t xml:space="preserve"> Christi </w:t>
      </w:r>
      <w:proofErr w:type="spellStart"/>
      <w:r>
        <w:t>dodt</w:t>
      </w:r>
      <w:proofErr w:type="spellEnd"/>
      <w:r>
        <w:t xml:space="preserve"> in der </w:t>
      </w:r>
      <w:proofErr w:type="spellStart"/>
      <w:r>
        <w:t>lesten</w:t>
      </w:r>
      <w:proofErr w:type="spellEnd"/>
      <w:r>
        <w:t xml:space="preserve"> </w:t>
      </w:r>
      <w:proofErr w:type="spellStart"/>
      <w:r>
        <w:t>nodt</w:t>
      </w:r>
      <w:proofErr w:type="spellEnd"/>
      <w:r>
        <w:t>,</w:t>
      </w:r>
      <w:r>
        <w:br/>
        <w:t xml:space="preserve">O </w:t>
      </w:r>
      <w:proofErr w:type="spellStart"/>
      <w:r>
        <w:t>Got</w:t>
      </w:r>
      <w:proofErr w:type="spellEnd"/>
      <w:r>
        <w:t xml:space="preserve">, min arme Seel </w:t>
      </w:r>
      <w:proofErr w:type="spellStart"/>
      <w:r>
        <w:t>nym</w:t>
      </w:r>
      <w:proofErr w:type="spellEnd"/>
      <w:r>
        <w:t xml:space="preserve"> </w:t>
      </w:r>
      <w:proofErr w:type="spellStart"/>
      <w:r>
        <w:t>hen</w:t>
      </w:r>
      <w:proofErr w:type="spellEnd"/>
      <w:r>
        <w:t xml:space="preserve"> in </w:t>
      </w:r>
      <w:proofErr w:type="spellStart"/>
      <w:r>
        <w:t>dyn</w:t>
      </w:r>
      <w:proofErr w:type="spellEnd"/>
      <w:r>
        <w:t xml:space="preserve"> </w:t>
      </w:r>
      <w:proofErr w:type="spellStart"/>
      <w:r>
        <w:t>behödt</w:t>
      </w:r>
      <w:proofErr w:type="spellEnd"/>
      <w:r>
        <w:t>!</w:t>
      </w:r>
    </w:p>
    <w:p w14:paraId="5984212C" w14:textId="77777777" w:rsidR="0096114B" w:rsidRDefault="0096114B" w:rsidP="0096114B">
      <w:pPr>
        <w:pStyle w:val="berschrift1"/>
      </w:pPr>
      <w:r w:rsidRPr="0096114B">
        <w:t>Freder, Johann – Ein Morgengebet (</w:t>
      </w:r>
      <w:proofErr w:type="spellStart"/>
      <w:r w:rsidRPr="0096114B">
        <w:t>ICk</w:t>
      </w:r>
      <w:proofErr w:type="spellEnd"/>
      <w:r w:rsidRPr="0096114B">
        <w:t xml:space="preserve"> </w:t>
      </w:r>
      <w:proofErr w:type="spellStart"/>
      <w:r w:rsidRPr="0096114B">
        <w:t>dancke</w:t>
      </w:r>
      <w:proofErr w:type="spellEnd"/>
      <w:r w:rsidRPr="0096114B">
        <w:t xml:space="preserve"> </w:t>
      </w:r>
      <w:proofErr w:type="spellStart"/>
      <w:r w:rsidRPr="0096114B">
        <w:t>dy</w:t>
      </w:r>
      <w:proofErr w:type="spellEnd"/>
      <w:r w:rsidRPr="0096114B">
        <w:t xml:space="preserve">, </w:t>
      </w:r>
      <w:proofErr w:type="spellStart"/>
      <w:r w:rsidRPr="0096114B">
        <w:t>Godt</w:t>
      </w:r>
      <w:proofErr w:type="spellEnd"/>
      <w:r w:rsidRPr="0096114B">
        <w:t xml:space="preserve">, vor alle </w:t>
      </w:r>
      <w:proofErr w:type="spellStart"/>
      <w:r w:rsidRPr="0096114B">
        <w:t>woldat</w:t>
      </w:r>
      <w:proofErr w:type="spellEnd"/>
      <w:r w:rsidRPr="0096114B">
        <w:t>,)</w:t>
      </w:r>
    </w:p>
    <w:p w14:paraId="3CF9780A" w14:textId="77777777" w:rsidR="0096114B" w:rsidRDefault="0096114B" w:rsidP="0096114B">
      <w:pPr>
        <w:pStyle w:val="StandardWeb"/>
      </w:pPr>
      <w:proofErr w:type="spellStart"/>
      <w:r>
        <w:t>ICk</w:t>
      </w:r>
      <w:proofErr w:type="spellEnd"/>
      <w:r>
        <w:t xml:space="preserve"> </w:t>
      </w:r>
      <w:proofErr w:type="spellStart"/>
      <w:r>
        <w:t>dancke</w:t>
      </w:r>
      <w:proofErr w:type="spellEnd"/>
      <w:r>
        <w:t xml:space="preserve"> </w:t>
      </w:r>
      <w:proofErr w:type="spellStart"/>
      <w:r>
        <w:t>dy</w:t>
      </w:r>
      <w:proofErr w:type="spellEnd"/>
      <w:r>
        <w:t xml:space="preserve">, </w:t>
      </w:r>
      <w:proofErr w:type="spellStart"/>
      <w:r>
        <w:t>Godt</w:t>
      </w:r>
      <w:proofErr w:type="spellEnd"/>
      <w:r>
        <w:t xml:space="preserve">, vor alle </w:t>
      </w:r>
      <w:proofErr w:type="spellStart"/>
      <w:r>
        <w:t>woldat</w:t>
      </w:r>
      <w:proofErr w:type="spellEnd"/>
      <w:r>
        <w:t>,</w:t>
      </w:r>
      <w:r>
        <w:br/>
        <w:t xml:space="preserve">dat du </w:t>
      </w:r>
      <w:proofErr w:type="spellStart"/>
      <w:r>
        <w:t>ock</w:t>
      </w:r>
      <w:proofErr w:type="spellEnd"/>
      <w:r>
        <w:t xml:space="preserve"> </w:t>
      </w:r>
      <w:proofErr w:type="spellStart"/>
      <w:r>
        <w:t>my</w:t>
      </w:r>
      <w:proofErr w:type="spellEnd"/>
      <w:r>
        <w:t xml:space="preserve"> </w:t>
      </w:r>
      <w:proofErr w:type="spellStart"/>
      <w:r>
        <w:t>hefft</w:t>
      </w:r>
      <w:proofErr w:type="spellEnd"/>
      <w:r>
        <w:t xml:space="preserve"> </w:t>
      </w:r>
      <w:proofErr w:type="spellStart"/>
      <w:r>
        <w:t>gnediglick</w:t>
      </w:r>
      <w:proofErr w:type="spellEnd"/>
      <w:r>
        <w:br/>
        <w:t xml:space="preserve">de </w:t>
      </w:r>
      <w:proofErr w:type="spellStart"/>
      <w:r>
        <w:t>nacht</w:t>
      </w:r>
      <w:proofErr w:type="spellEnd"/>
      <w:r>
        <w:t xml:space="preserve"> </w:t>
      </w:r>
      <w:proofErr w:type="spellStart"/>
      <w:r>
        <w:t>behüdt</w:t>
      </w:r>
      <w:proofErr w:type="spellEnd"/>
      <w:r>
        <w:t xml:space="preserve"> </w:t>
      </w:r>
      <w:proofErr w:type="spellStart"/>
      <w:r>
        <w:t>dörch</w:t>
      </w:r>
      <w:proofErr w:type="spellEnd"/>
      <w:r>
        <w:t xml:space="preserve"> </w:t>
      </w:r>
      <w:proofErr w:type="spellStart"/>
      <w:r>
        <w:t>dine</w:t>
      </w:r>
      <w:proofErr w:type="spellEnd"/>
      <w:r>
        <w:t xml:space="preserve"> </w:t>
      </w:r>
      <w:proofErr w:type="spellStart"/>
      <w:r>
        <w:t>gud</w:t>
      </w:r>
      <w:proofErr w:type="spellEnd"/>
      <w:r>
        <w:t>,</w:t>
      </w:r>
      <w:r>
        <w:br/>
        <w:t xml:space="preserve">Und </w:t>
      </w:r>
      <w:proofErr w:type="spellStart"/>
      <w:r>
        <w:t>bidde</w:t>
      </w:r>
      <w:proofErr w:type="spellEnd"/>
      <w:r>
        <w:t xml:space="preserve"> nu </w:t>
      </w:r>
      <w:proofErr w:type="spellStart"/>
      <w:r>
        <w:t>vort</w:t>
      </w:r>
      <w:proofErr w:type="spellEnd"/>
      <w:r>
        <w:t xml:space="preserve">: O </w:t>
      </w:r>
      <w:proofErr w:type="spellStart"/>
      <w:r>
        <w:t>Godt</w:t>
      </w:r>
      <w:proofErr w:type="spellEnd"/>
      <w:r>
        <w:t xml:space="preserve">, </w:t>
      </w:r>
      <w:proofErr w:type="spellStart"/>
      <w:r>
        <w:t>myn</w:t>
      </w:r>
      <w:proofErr w:type="spellEnd"/>
      <w:r>
        <w:t xml:space="preserve"> </w:t>
      </w:r>
      <w:proofErr w:type="spellStart"/>
      <w:r>
        <w:t>hordt</w:t>
      </w:r>
      <w:proofErr w:type="spellEnd"/>
      <w:r>
        <w:t>,</w:t>
      </w:r>
      <w:r>
        <w:br/>
        <w:t xml:space="preserve">vor </w:t>
      </w:r>
      <w:proofErr w:type="spellStart"/>
      <w:r>
        <w:t>sünden</w:t>
      </w:r>
      <w:proofErr w:type="spellEnd"/>
      <w:r>
        <w:t xml:space="preserve"> </w:t>
      </w:r>
      <w:proofErr w:type="spellStart"/>
      <w:r>
        <w:t>unnd</w:t>
      </w:r>
      <w:proofErr w:type="spellEnd"/>
      <w:r>
        <w:t xml:space="preserve"> </w:t>
      </w:r>
      <w:proofErr w:type="spellStart"/>
      <w:r>
        <w:t>vahr</w:t>
      </w:r>
      <w:proofErr w:type="spellEnd"/>
      <w:r>
        <w:t xml:space="preserve"> </w:t>
      </w:r>
      <w:proofErr w:type="spellStart"/>
      <w:r>
        <w:t>my</w:t>
      </w:r>
      <w:proofErr w:type="spellEnd"/>
      <w:r>
        <w:t xml:space="preserve"> </w:t>
      </w:r>
      <w:proofErr w:type="spellStart"/>
      <w:r>
        <w:t>hüdt</w:t>
      </w:r>
      <w:proofErr w:type="spellEnd"/>
      <w:r>
        <w:t xml:space="preserve"> </w:t>
      </w:r>
      <w:proofErr w:type="spellStart"/>
      <w:r>
        <w:t>bewar</w:t>
      </w:r>
      <w:proofErr w:type="spellEnd"/>
      <w:r>
        <w:t>,</w:t>
      </w:r>
      <w:r>
        <w:br/>
        <w:t xml:space="preserve">dat </w:t>
      </w:r>
      <w:proofErr w:type="spellStart"/>
      <w:r>
        <w:t>my</w:t>
      </w:r>
      <w:proofErr w:type="spellEnd"/>
      <w:r>
        <w:t xml:space="preserve"> kein böses </w:t>
      </w:r>
      <w:proofErr w:type="spellStart"/>
      <w:r>
        <w:t>wedderfar</w:t>
      </w:r>
      <w:proofErr w:type="spellEnd"/>
      <w:r>
        <w:t>!</w:t>
      </w:r>
    </w:p>
    <w:p w14:paraId="497EF66B" w14:textId="77777777" w:rsidR="0096114B" w:rsidRDefault="0096114B" w:rsidP="0096114B">
      <w:pPr>
        <w:pStyle w:val="StandardWeb"/>
      </w:pPr>
      <w:proofErr w:type="spellStart"/>
      <w:r>
        <w:t>Ick</w:t>
      </w:r>
      <w:proofErr w:type="spellEnd"/>
      <w:r>
        <w:t xml:space="preserve"> </w:t>
      </w:r>
      <w:proofErr w:type="spellStart"/>
      <w:r>
        <w:t>beuel</w:t>
      </w:r>
      <w:proofErr w:type="spellEnd"/>
      <w:r>
        <w:t xml:space="preserve"> </w:t>
      </w:r>
      <w:proofErr w:type="spellStart"/>
      <w:r>
        <w:t>dy</w:t>
      </w:r>
      <w:proofErr w:type="spellEnd"/>
      <w:r>
        <w:t xml:space="preserve">, Herr, </w:t>
      </w:r>
      <w:proofErr w:type="spellStart"/>
      <w:r>
        <w:t>mine</w:t>
      </w:r>
      <w:proofErr w:type="spellEnd"/>
      <w:r>
        <w:t xml:space="preserve"> Seel und ehr,</w:t>
      </w:r>
      <w:r>
        <w:br/>
      </w:r>
      <w:proofErr w:type="spellStart"/>
      <w:r>
        <w:t>hert</w:t>
      </w:r>
      <w:proofErr w:type="spellEnd"/>
      <w:r>
        <w:t xml:space="preserve">, sinn </w:t>
      </w:r>
      <w:proofErr w:type="spellStart"/>
      <w:r>
        <w:t>unnd</w:t>
      </w:r>
      <w:proofErr w:type="spellEnd"/>
      <w:r>
        <w:t xml:space="preserve"> </w:t>
      </w:r>
      <w:proofErr w:type="spellStart"/>
      <w:r>
        <w:t>mudt</w:t>
      </w:r>
      <w:proofErr w:type="spellEnd"/>
      <w:r>
        <w:t xml:space="preserve">, </w:t>
      </w:r>
      <w:proofErr w:type="spellStart"/>
      <w:r>
        <w:t>myn</w:t>
      </w:r>
      <w:proofErr w:type="spellEnd"/>
      <w:r>
        <w:t xml:space="preserve"> </w:t>
      </w:r>
      <w:proofErr w:type="spellStart"/>
      <w:r>
        <w:t>Lyff</w:t>
      </w:r>
      <w:proofErr w:type="spellEnd"/>
      <w:r>
        <w:t xml:space="preserve"> </w:t>
      </w:r>
      <w:proofErr w:type="spellStart"/>
      <w:r>
        <w:t>unnd</w:t>
      </w:r>
      <w:proofErr w:type="spellEnd"/>
      <w:r>
        <w:t xml:space="preserve"> </w:t>
      </w:r>
      <w:proofErr w:type="spellStart"/>
      <w:r>
        <w:t>gudt</w:t>
      </w:r>
      <w:proofErr w:type="spellEnd"/>
      <w:r>
        <w:br/>
        <w:t xml:space="preserve">und all dat </w:t>
      </w:r>
      <w:proofErr w:type="spellStart"/>
      <w:r>
        <w:t>mine</w:t>
      </w:r>
      <w:proofErr w:type="spellEnd"/>
      <w:r>
        <w:t xml:space="preserve">: de Engel </w:t>
      </w:r>
      <w:proofErr w:type="spellStart"/>
      <w:r>
        <w:t>dyn</w:t>
      </w:r>
      <w:proofErr w:type="spellEnd"/>
      <w:r>
        <w:br/>
      </w:r>
      <w:proofErr w:type="spellStart"/>
      <w:r>
        <w:t>Hebb</w:t>
      </w:r>
      <w:proofErr w:type="spellEnd"/>
      <w:r>
        <w:t xml:space="preserve"> </w:t>
      </w:r>
      <w:proofErr w:type="spellStart"/>
      <w:r>
        <w:t>miner</w:t>
      </w:r>
      <w:proofErr w:type="spellEnd"/>
      <w:r>
        <w:t xml:space="preserve"> acht, dat nicht </w:t>
      </w:r>
      <w:proofErr w:type="spellStart"/>
      <w:r>
        <w:t>vinde</w:t>
      </w:r>
      <w:proofErr w:type="spellEnd"/>
      <w:r>
        <w:t xml:space="preserve"> macht</w:t>
      </w:r>
      <w:r>
        <w:br/>
        <w:t xml:space="preserve">de </w:t>
      </w:r>
      <w:proofErr w:type="spellStart"/>
      <w:r>
        <w:t>viendt</w:t>
      </w:r>
      <w:proofErr w:type="spellEnd"/>
      <w:r>
        <w:t xml:space="preserve"> an </w:t>
      </w:r>
      <w:proofErr w:type="spellStart"/>
      <w:r>
        <w:t>my</w:t>
      </w:r>
      <w:proofErr w:type="spellEnd"/>
      <w:r>
        <w:t xml:space="preserve"> </w:t>
      </w:r>
      <w:proofErr w:type="spellStart"/>
      <w:r>
        <w:t>nha</w:t>
      </w:r>
      <w:proofErr w:type="spellEnd"/>
      <w:r>
        <w:t xml:space="preserve"> </w:t>
      </w:r>
      <w:proofErr w:type="spellStart"/>
      <w:r>
        <w:t>sinem</w:t>
      </w:r>
      <w:proofErr w:type="spellEnd"/>
      <w:r>
        <w:t xml:space="preserve"> </w:t>
      </w:r>
      <w:proofErr w:type="spellStart"/>
      <w:r>
        <w:t>bger</w:t>
      </w:r>
      <w:proofErr w:type="spellEnd"/>
      <w:r>
        <w:br/>
        <w:t xml:space="preserve">und </w:t>
      </w:r>
      <w:proofErr w:type="spellStart"/>
      <w:r>
        <w:t>my</w:t>
      </w:r>
      <w:proofErr w:type="spellEnd"/>
      <w:r>
        <w:t xml:space="preserve"> in </w:t>
      </w:r>
      <w:proofErr w:type="spellStart"/>
      <w:r>
        <w:t>sünde</w:t>
      </w:r>
      <w:proofErr w:type="spellEnd"/>
      <w:r>
        <w:t xml:space="preserve"> mit listen </w:t>
      </w:r>
      <w:proofErr w:type="spellStart"/>
      <w:r>
        <w:t>vör</w:t>
      </w:r>
      <w:proofErr w:type="spellEnd"/>
      <w:r>
        <w:t>.</w:t>
      </w:r>
    </w:p>
    <w:p w14:paraId="26C03818" w14:textId="77777777" w:rsidR="0096114B" w:rsidRDefault="0096114B" w:rsidP="0096114B">
      <w:pPr>
        <w:pStyle w:val="StandardWeb"/>
      </w:pPr>
      <w:proofErr w:type="spellStart"/>
      <w:r>
        <w:t>Ock</w:t>
      </w:r>
      <w:proofErr w:type="spellEnd"/>
      <w:r>
        <w:t xml:space="preserve"> </w:t>
      </w:r>
      <w:proofErr w:type="spellStart"/>
      <w:r>
        <w:t>woldest</w:t>
      </w:r>
      <w:proofErr w:type="spellEnd"/>
      <w:r>
        <w:t xml:space="preserve">, Here, </w:t>
      </w:r>
      <w:proofErr w:type="spellStart"/>
      <w:r>
        <w:t>vorgeuen</w:t>
      </w:r>
      <w:proofErr w:type="spellEnd"/>
      <w:r>
        <w:t xml:space="preserve"> </w:t>
      </w:r>
      <w:proofErr w:type="spellStart"/>
      <w:r>
        <w:t>my</w:t>
      </w:r>
      <w:proofErr w:type="spellEnd"/>
      <w:r>
        <w:br/>
      </w:r>
      <w:proofErr w:type="spellStart"/>
      <w:r>
        <w:t>dorch</w:t>
      </w:r>
      <w:proofErr w:type="spellEnd"/>
      <w:r>
        <w:t xml:space="preserve"> </w:t>
      </w:r>
      <w:proofErr w:type="spellStart"/>
      <w:r>
        <w:t>dine</w:t>
      </w:r>
      <w:proofErr w:type="spellEnd"/>
      <w:r>
        <w:t xml:space="preserve"> </w:t>
      </w:r>
      <w:proofErr w:type="spellStart"/>
      <w:r>
        <w:t>huldt</w:t>
      </w:r>
      <w:proofErr w:type="spellEnd"/>
      <w:r>
        <w:t xml:space="preserve"> </w:t>
      </w:r>
      <w:proofErr w:type="spellStart"/>
      <w:r>
        <w:t>myn</w:t>
      </w:r>
      <w:proofErr w:type="spellEnd"/>
      <w:r>
        <w:t xml:space="preserve"> </w:t>
      </w:r>
      <w:proofErr w:type="spellStart"/>
      <w:r>
        <w:t>sünd</w:t>
      </w:r>
      <w:proofErr w:type="spellEnd"/>
      <w:r>
        <w:t xml:space="preserve"> und </w:t>
      </w:r>
      <w:proofErr w:type="spellStart"/>
      <w:r>
        <w:t>schuldt</w:t>
      </w:r>
      <w:proofErr w:type="spellEnd"/>
      <w:r>
        <w:t>:</w:t>
      </w:r>
      <w:r>
        <w:br/>
      </w:r>
      <w:proofErr w:type="spellStart"/>
      <w:r>
        <w:t>ick</w:t>
      </w:r>
      <w:proofErr w:type="spellEnd"/>
      <w:r>
        <w:t xml:space="preserve"> heb an </w:t>
      </w:r>
      <w:proofErr w:type="spellStart"/>
      <w:r>
        <w:t>dy</w:t>
      </w:r>
      <w:proofErr w:type="spellEnd"/>
      <w:r>
        <w:t xml:space="preserve"> </w:t>
      </w:r>
      <w:proofErr w:type="spellStart"/>
      <w:r>
        <w:t>vorgrepen</w:t>
      </w:r>
      <w:proofErr w:type="spellEnd"/>
      <w:r>
        <w:t xml:space="preserve"> </w:t>
      </w:r>
      <w:proofErr w:type="spellStart"/>
      <w:r>
        <w:t>my</w:t>
      </w:r>
      <w:proofErr w:type="spellEnd"/>
      <w:r>
        <w:t>,</w:t>
      </w:r>
      <w:r>
        <w:br/>
        <w:t xml:space="preserve">Unrecht </w:t>
      </w:r>
      <w:proofErr w:type="spellStart"/>
      <w:r>
        <w:t>gedan</w:t>
      </w:r>
      <w:proofErr w:type="spellEnd"/>
      <w:r>
        <w:t xml:space="preserve">! HERR, </w:t>
      </w:r>
      <w:proofErr w:type="spellStart"/>
      <w:r>
        <w:t>gnad</w:t>
      </w:r>
      <w:proofErr w:type="spellEnd"/>
      <w:r>
        <w:t xml:space="preserve"> und schon</w:t>
      </w:r>
      <w:r>
        <w:br/>
      </w:r>
      <w:proofErr w:type="spellStart"/>
      <w:r>
        <w:t>tho</w:t>
      </w:r>
      <w:proofErr w:type="spellEnd"/>
      <w:r>
        <w:t xml:space="preserve"> aller </w:t>
      </w:r>
      <w:proofErr w:type="spellStart"/>
      <w:r>
        <w:t>frist</w:t>
      </w:r>
      <w:proofErr w:type="spellEnd"/>
      <w:r>
        <w:t xml:space="preserve"> </w:t>
      </w:r>
      <w:proofErr w:type="spellStart"/>
      <w:r>
        <w:t>dorch</w:t>
      </w:r>
      <w:proofErr w:type="spellEnd"/>
      <w:r>
        <w:t xml:space="preserve"> Jesum Christ,</w:t>
      </w:r>
      <w:r>
        <w:br/>
        <w:t xml:space="preserve">de </w:t>
      </w:r>
      <w:proofErr w:type="spellStart"/>
      <w:r>
        <w:t>unse</w:t>
      </w:r>
      <w:proofErr w:type="spellEnd"/>
      <w:r>
        <w:t xml:space="preserve"> einige Midler ist!</w:t>
      </w:r>
    </w:p>
    <w:p w14:paraId="0BEFB6DB" w14:textId="77777777" w:rsidR="0096114B" w:rsidRDefault="0096114B" w:rsidP="0096114B">
      <w:pPr>
        <w:pStyle w:val="berschrift1"/>
      </w:pPr>
      <w:r w:rsidRPr="0096114B">
        <w:t>Freder, Johann – Ich dank dir Gott (Morgenlied)</w:t>
      </w:r>
    </w:p>
    <w:p w14:paraId="0646B971" w14:textId="77777777" w:rsidR="0096114B" w:rsidRDefault="0096114B" w:rsidP="0096114B">
      <w:pPr>
        <w:pStyle w:val="StandardWeb"/>
      </w:pPr>
      <w:r>
        <w:t>1. Ich dank‘ dir, Gott!</w:t>
      </w:r>
      <w:r>
        <w:br/>
        <w:t>für all‘ Wohlthat,</w:t>
      </w:r>
      <w:r>
        <w:br/>
        <w:t>daß du auch mich</w:t>
      </w:r>
      <w:r>
        <w:br/>
        <w:t>so gnädiglich</w:t>
      </w:r>
      <w:r>
        <w:br/>
        <w:t xml:space="preserve">die Nacht </w:t>
      </w:r>
      <w:proofErr w:type="spellStart"/>
      <w:r>
        <w:t>behüt’t</w:t>
      </w:r>
      <w:proofErr w:type="spellEnd"/>
      <w:r>
        <w:br/>
        <w:t xml:space="preserve">durch deine </w:t>
      </w:r>
      <w:proofErr w:type="spellStart"/>
      <w:r>
        <w:t>Güt</w:t>
      </w:r>
      <w:proofErr w:type="spellEnd"/>
      <w:r>
        <w:t>‘</w:t>
      </w:r>
      <w:r>
        <w:br/>
        <w:t>und bitte fort,</w:t>
      </w:r>
      <w:r>
        <w:br/>
        <w:t>o Gott, mein Hort!</w:t>
      </w:r>
      <w:r>
        <w:br/>
        <w:t xml:space="preserve">vor Sünd‘ und </w:t>
      </w:r>
      <w:proofErr w:type="spellStart"/>
      <w:r>
        <w:t>G’frahr</w:t>
      </w:r>
      <w:proofErr w:type="spellEnd"/>
      <w:r>
        <w:br/>
        <w:t xml:space="preserve">mich heut‘ </w:t>
      </w:r>
      <w:proofErr w:type="spellStart"/>
      <w:r>
        <w:t>bewahr</w:t>
      </w:r>
      <w:proofErr w:type="spellEnd"/>
      <w:r>
        <w:t>‘,</w:t>
      </w:r>
      <w:r>
        <w:br/>
        <w:t>daß mir kein Böses widerfahr‘.</w:t>
      </w:r>
    </w:p>
    <w:p w14:paraId="6244DB45" w14:textId="77777777" w:rsidR="0096114B" w:rsidRDefault="0096114B" w:rsidP="0096114B">
      <w:pPr>
        <w:pStyle w:val="StandardWeb"/>
      </w:pPr>
      <w:r>
        <w:t xml:space="preserve">2. Ich </w:t>
      </w:r>
      <w:proofErr w:type="spellStart"/>
      <w:r>
        <w:t>b’fehl</w:t>
      </w:r>
      <w:proofErr w:type="spellEnd"/>
      <w:r>
        <w:t>‘ dir, Herr!</w:t>
      </w:r>
      <w:r>
        <w:br/>
        <w:t>mein‘ Seel‘ und Ehr‘,</w:t>
      </w:r>
      <w:r>
        <w:br/>
        <w:t>Herz, Sinn und Muth,</w:t>
      </w:r>
      <w:r>
        <w:br/>
      </w:r>
      <w:proofErr w:type="spellStart"/>
      <w:r>
        <w:t>mein’n</w:t>
      </w:r>
      <w:proofErr w:type="spellEnd"/>
      <w:r>
        <w:t xml:space="preserve"> Leib und Gut</w:t>
      </w:r>
      <w:r>
        <w:br/>
        <w:t>und all‘ das Mein‘;</w:t>
      </w:r>
      <w:r>
        <w:br/>
        <w:t>der Engel dein</w:t>
      </w:r>
      <w:r>
        <w:br/>
        <w:t>hab‘ mich in Acht,</w:t>
      </w:r>
      <w:r>
        <w:br/>
        <w:t xml:space="preserve">daß nicht find‘ </w:t>
      </w:r>
      <w:proofErr w:type="spellStart"/>
      <w:r>
        <w:t>MAcht</w:t>
      </w:r>
      <w:proofErr w:type="spellEnd"/>
      <w:r>
        <w:br/>
        <w:t>der Feind an mir,</w:t>
      </w:r>
      <w:r>
        <w:br/>
        <w:t xml:space="preserve">nach </w:t>
      </w:r>
      <w:proofErr w:type="spellStart"/>
      <w:r>
        <w:t>sein’r</w:t>
      </w:r>
      <w:proofErr w:type="spellEnd"/>
      <w:r>
        <w:t xml:space="preserve"> Begier,</w:t>
      </w:r>
      <w:r>
        <w:br/>
        <w:t>noch mich in Sünd‘ und Lüsten führ‘.</w:t>
      </w:r>
    </w:p>
    <w:p w14:paraId="069CE141" w14:textId="77777777" w:rsidR="0096114B" w:rsidRDefault="0096114B" w:rsidP="0096114B">
      <w:pPr>
        <w:pStyle w:val="StandardWeb"/>
      </w:pPr>
      <w:r>
        <w:t xml:space="preserve">3. Auch </w:t>
      </w:r>
      <w:proofErr w:type="spellStart"/>
      <w:r>
        <w:t>woll’st</w:t>
      </w:r>
      <w:proofErr w:type="spellEnd"/>
      <w:r>
        <w:t xml:space="preserve"> du, Herr!</w:t>
      </w:r>
      <w:r>
        <w:br/>
        <w:t>vergeben mir</w:t>
      </w:r>
      <w:r>
        <w:br/>
        <w:t>durch deine Huld</w:t>
      </w:r>
      <w:r>
        <w:br/>
        <w:t>mein‘ Sünd‘ und Schuld,</w:t>
      </w:r>
      <w:r>
        <w:br/>
        <w:t>wo ich an dich</w:t>
      </w:r>
      <w:r>
        <w:br/>
        <w:t>vergangen mich,</w:t>
      </w:r>
      <w:r>
        <w:br/>
        <w:t>unrecht gethan,</w:t>
      </w:r>
      <w:r>
        <w:br/>
        <w:t>o Herr! verschon‘</w:t>
      </w:r>
      <w:r>
        <w:br/>
        <w:t>zu aller Frist</w:t>
      </w:r>
      <w:r>
        <w:br/>
        <w:t>durch Jesum Christ,</w:t>
      </w:r>
      <w:r>
        <w:br/>
        <w:t xml:space="preserve">der unser </w:t>
      </w:r>
      <w:proofErr w:type="spellStart"/>
      <w:r>
        <w:t>ein’ger</w:t>
      </w:r>
      <w:proofErr w:type="spellEnd"/>
      <w:r>
        <w:t xml:space="preserve"> Mittler ist.</w:t>
      </w:r>
    </w:p>
    <w:p w14:paraId="15BA81BE" w14:textId="77777777" w:rsidR="0096114B" w:rsidRDefault="0096114B">
      <w:pPr>
        <w:spacing w:after="0" w:line="240" w:lineRule="auto"/>
        <w:rPr>
          <w:rFonts w:eastAsia="Times New Roman"/>
          <w:b/>
          <w:bCs/>
          <w:color w:val="000000"/>
          <w:kern w:val="36"/>
          <w:sz w:val="36"/>
          <w:szCs w:val="48"/>
          <w:lang w:eastAsia="de-DE"/>
        </w:rPr>
      </w:pPr>
      <w:r>
        <w:br w:type="page"/>
      </w:r>
    </w:p>
    <w:p w14:paraId="3EE4DBEA" w14:textId="14337920" w:rsidR="00134600" w:rsidRDefault="00134600" w:rsidP="00134600">
      <w:pPr>
        <w:pStyle w:val="berschrift1"/>
      </w:pPr>
      <w:r w:rsidRPr="00134600">
        <w:t>Gellert, Christian Fürchtegott – Mein erst Gefühl sei Preis und Dank</w:t>
      </w:r>
    </w:p>
    <w:p w14:paraId="6CD5841C" w14:textId="77777777" w:rsidR="00134600" w:rsidRDefault="00134600" w:rsidP="00134600">
      <w:pPr>
        <w:pStyle w:val="StandardWeb"/>
      </w:pPr>
      <w:r>
        <w:t>Mein erst Gefühl sei Preis und Dank;</w:t>
      </w:r>
      <w:r>
        <w:br/>
        <w:t>Erheb ihn, meine Seele!</w:t>
      </w:r>
      <w:r>
        <w:br/>
        <w:t>Der Herr hört deinen Lobgesang;</w:t>
      </w:r>
      <w:r>
        <w:br/>
      </w:r>
      <w:proofErr w:type="spellStart"/>
      <w:r>
        <w:t>Lobsing</w:t>
      </w:r>
      <w:proofErr w:type="spellEnd"/>
      <w:r>
        <w:t xml:space="preserve"> ihm, meine Seele!</w:t>
      </w:r>
    </w:p>
    <w:p w14:paraId="563A19C9" w14:textId="77777777" w:rsidR="00134600" w:rsidRDefault="00134600" w:rsidP="00134600">
      <w:pPr>
        <w:pStyle w:val="StandardWeb"/>
      </w:pPr>
      <w:r>
        <w:t>Mich selbst zu schützen, ohne Macht,</w:t>
      </w:r>
      <w:r>
        <w:br/>
        <w:t>Lag ich und schlief im Frieden.</w:t>
      </w:r>
      <w:r>
        <w:br/>
        <w:t>Wer schafft die Sicherheit der Nacht,</w:t>
      </w:r>
      <w:r>
        <w:br/>
        <w:t>Und Ruhe für die Müden?</w:t>
      </w:r>
    </w:p>
    <w:p w14:paraId="0DFC185A" w14:textId="77777777" w:rsidR="00134600" w:rsidRDefault="00134600" w:rsidP="00134600">
      <w:pPr>
        <w:pStyle w:val="StandardWeb"/>
      </w:pPr>
      <w:r>
        <w:t>Wer wacht, wenn ich von mir nichts weiß,</w:t>
      </w:r>
      <w:r>
        <w:br/>
        <w:t>Mein Leben zu bewahren?</w:t>
      </w:r>
      <w:r>
        <w:br/>
        <w:t>Wer stärkt mein Blut in seinem Fleiß,</w:t>
      </w:r>
      <w:r>
        <w:br/>
        <w:t>Und schützt mich vor Gefahren?</w:t>
      </w:r>
    </w:p>
    <w:p w14:paraId="1B3EF07E" w14:textId="77777777" w:rsidR="00134600" w:rsidRDefault="00134600" w:rsidP="00134600">
      <w:pPr>
        <w:pStyle w:val="StandardWeb"/>
      </w:pPr>
      <w:r>
        <w:t>Wer lehrt das Auge seine Pflicht,</w:t>
      </w:r>
      <w:r>
        <w:br/>
        <w:t>Sich sicher zu bedecken?</w:t>
      </w:r>
      <w:r>
        <w:br/>
        <w:t>Wer ruft dem Tag und seinem Licht,</w:t>
      </w:r>
      <w:r>
        <w:br/>
        <w:t>Die Seele zu erwecken?</w:t>
      </w:r>
    </w:p>
    <w:p w14:paraId="589CC34D" w14:textId="77777777" w:rsidR="00134600" w:rsidRDefault="00134600" w:rsidP="00134600">
      <w:pPr>
        <w:pStyle w:val="StandardWeb"/>
      </w:pPr>
      <w:r>
        <w:t>Du bist es, Herr und Gott der Welt,</w:t>
      </w:r>
      <w:r>
        <w:br/>
        <w:t>Und dein ist unser Leben.</w:t>
      </w:r>
      <w:r>
        <w:br/>
        <w:t>Du bist es, der es uns erhält,</w:t>
      </w:r>
      <w:r>
        <w:br/>
        <w:t>Und mir’s itzt neu gegeben.</w:t>
      </w:r>
    </w:p>
    <w:p w14:paraId="10FD3D4A" w14:textId="77777777" w:rsidR="00134600" w:rsidRDefault="00134600" w:rsidP="00134600">
      <w:pPr>
        <w:pStyle w:val="StandardWeb"/>
      </w:pPr>
      <w:r>
        <w:t>Gelobet seist du, Gott der Macht,</w:t>
      </w:r>
      <w:r>
        <w:br/>
        <w:t>Gelobt sei deine Treue!</w:t>
      </w:r>
      <w:r>
        <w:br/>
        <w:t>Daß ich nach einer sanften Nacht</w:t>
      </w:r>
      <w:r>
        <w:br/>
        <w:t>Mich dieses Tags erfreue.</w:t>
      </w:r>
    </w:p>
    <w:p w14:paraId="5E24EAF7" w14:textId="77777777" w:rsidR="00134600" w:rsidRDefault="00134600" w:rsidP="00134600">
      <w:pPr>
        <w:pStyle w:val="StandardWeb"/>
      </w:pPr>
      <w:r>
        <w:t>Laß deinen Segen auf mir ruhn,</w:t>
      </w:r>
      <w:r>
        <w:br/>
        <w:t>Mich deine Wege wallen;</w:t>
      </w:r>
      <w:r>
        <w:br/>
        <w:t>Und lehre du mich selber tun</w:t>
      </w:r>
      <w:r>
        <w:br/>
        <w:t>Nach deinem Wohlgefallen.</w:t>
      </w:r>
    </w:p>
    <w:p w14:paraId="4956F094" w14:textId="77777777" w:rsidR="00134600" w:rsidRDefault="00134600" w:rsidP="00134600">
      <w:pPr>
        <w:pStyle w:val="StandardWeb"/>
      </w:pPr>
      <w:r>
        <w:t>Nimm meines Lebens gnädig wahr;</w:t>
      </w:r>
      <w:r>
        <w:br/>
        <w:t>Auf dich hofft meine Seele.</w:t>
      </w:r>
      <w:r>
        <w:br/>
        <w:t>Sei mir ein Retter in Gefahr,</w:t>
      </w:r>
      <w:r>
        <w:br/>
        <w:t>Ein Vater, wenn ich fehle.</w:t>
      </w:r>
    </w:p>
    <w:p w14:paraId="2758385B" w14:textId="77777777" w:rsidR="00134600" w:rsidRDefault="00134600" w:rsidP="00134600">
      <w:pPr>
        <w:pStyle w:val="StandardWeb"/>
      </w:pPr>
      <w:r>
        <w:t>Gib mir ein Herz voll Zuversicht,</w:t>
      </w:r>
      <w:r>
        <w:br/>
        <w:t>Erfüllt mit Lieb und Ruhe,</w:t>
      </w:r>
      <w:r>
        <w:br/>
        <w:t>Ein weises Herz, das seine Pflicht</w:t>
      </w:r>
      <w:r>
        <w:br/>
        <w:t>Erkenn und willig tue.</w:t>
      </w:r>
    </w:p>
    <w:p w14:paraId="7E76C5AF" w14:textId="77777777" w:rsidR="00134600" w:rsidRDefault="00134600" w:rsidP="00134600">
      <w:pPr>
        <w:pStyle w:val="StandardWeb"/>
      </w:pPr>
      <w:r>
        <w:t>Daß ich, als ein getreuer Knecht,</w:t>
      </w:r>
      <w:r>
        <w:br/>
        <w:t>Nach deinem Reiche strebe,</w:t>
      </w:r>
      <w:r>
        <w:br/>
        <w:t>Gottselig, züchtig und gerecht</w:t>
      </w:r>
      <w:r>
        <w:br/>
        <w:t>Durch deine Gnade lebe.</w:t>
      </w:r>
    </w:p>
    <w:p w14:paraId="2D8AC77B" w14:textId="77777777" w:rsidR="00134600" w:rsidRDefault="00134600" w:rsidP="00134600">
      <w:pPr>
        <w:pStyle w:val="StandardWeb"/>
      </w:pPr>
      <w:r>
        <w:t xml:space="preserve">Daß ich, dem Nächsten </w:t>
      </w:r>
      <w:proofErr w:type="spellStart"/>
      <w:r>
        <w:t>beizustehn</w:t>
      </w:r>
      <w:proofErr w:type="spellEnd"/>
      <w:r>
        <w:t>,</w:t>
      </w:r>
      <w:r>
        <w:br/>
        <w:t>Nie Fleiß und Arbeit scheue,</w:t>
      </w:r>
      <w:r>
        <w:br/>
        <w:t xml:space="preserve">Mich gern an andrer </w:t>
      </w:r>
      <w:proofErr w:type="spellStart"/>
      <w:r>
        <w:t>Wohlergehn</w:t>
      </w:r>
      <w:proofErr w:type="spellEnd"/>
      <w:r>
        <w:br/>
        <w:t>Und ihrer Tugend freue.</w:t>
      </w:r>
    </w:p>
    <w:p w14:paraId="40138BBB" w14:textId="77777777" w:rsidR="00134600" w:rsidRDefault="00134600" w:rsidP="00134600">
      <w:pPr>
        <w:pStyle w:val="StandardWeb"/>
      </w:pPr>
      <w:r>
        <w:t>Daß ich das Glück der Lebenszeit</w:t>
      </w:r>
      <w:r>
        <w:br/>
        <w:t>In deiner Furcht genieße,</w:t>
      </w:r>
      <w:r>
        <w:br/>
        <w:t>Und meinen Lauf mit Freudigkeit,</w:t>
      </w:r>
      <w:r>
        <w:br/>
        <w:t xml:space="preserve">Wenn du </w:t>
      </w:r>
      <w:proofErr w:type="spellStart"/>
      <w:r>
        <w:t>gebeutst</w:t>
      </w:r>
      <w:proofErr w:type="spellEnd"/>
      <w:r>
        <w:t>, beschließe.</w:t>
      </w:r>
    </w:p>
    <w:p w14:paraId="14662F64" w14:textId="77777777" w:rsidR="0096114B" w:rsidRDefault="0096114B">
      <w:pPr>
        <w:spacing w:after="0" w:line="240" w:lineRule="auto"/>
        <w:rPr>
          <w:rFonts w:eastAsia="Times New Roman"/>
          <w:b/>
          <w:bCs/>
          <w:color w:val="000000"/>
          <w:kern w:val="36"/>
          <w:sz w:val="36"/>
          <w:szCs w:val="48"/>
          <w:lang w:eastAsia="de-DE"/>
        </w:rPr>
      </w:pPr>
      <w:r>
        <w:br w:type="page"/>
      </w:r>
    </w:p>
    <w:p w14:paraId="2BC08D88" w14:textId="2F100395" w:rsidR="0096114B" w:rsidRDefault="0096114B" w:rsidP="0096114B">
      <w:pPr>
        <w:pStyle w:val="berschrift1"/>
      </w:pPr>
      <w:r w:rsidRPr="0096114B">
        <w:t xml:space="preserve">Gerhardt, Paul – Die </w:t>
      </w:r>
      <w:proofErr w:type="spellStart"/>
      <w:r w:rsidRPr="0096114B">
        <w:t>güldne</w:t>
      </w:r>
      <w:proofErr w:type="spellEnd"/>
      <w:r w:rsidRPr="0096114B">
        <w:t xml:space="preserve"> Sonne, voll Freud und Wonne</w:t>
      </w:r>
    </w:p>
    <w:p w14:paraId="150271A0" w14:textId="77777777" w:rsidR="0096114B" w:rsidRDefault="0096114B" w:rsidP="0096114B">
      <w:pPr>
        <w:pStyle w:val="StandardWeb"/>
      </w:pPr>
      <w:r>
        <w:t xml:space="preserve">1. Die </w:t>
      </w:r>
      <w:proofErr w:type="spellStart"/>
      <w:r>
        <w:t>güldne</w:t>
      </w:r>
      <w:proofErr w:type="spellEnd"/>
      <w:r>
        <w:t xml:space="preserve"> Sonne, voll Freud und Wonne</w:t>
      </w:r>
      <w:r>
        <w:br/>
        <w:t>Bringt unsern Grenzen mit ihrem Glänzen</w:t>
      </w:r>
      <w:r>
        <w:br/>
        <w:t>Ein herzerquickendes, liebliches Licht.</w:t>
      </w:r>
      <w:r>
        <w:br/>
        <w:t>Mein Haupt und Glieder, die lagen darnieder;</w:t>
      </w:r>
      <w:r>
        <w:br/>
        <w:t>Aber nun steh ich, bin munter und fröhlich,</w:t>
      </w:r>
      <w:r>
        <w:br/>
        <w:t>Schaue den Himmel mit meinem Gesicht.</w:t>
      </w:r>
    </w:p>
    <w:p w14:paraId="19CDCB16" w14:textId="77777777" w:rsidR="0096114B" w:rsidRDefault="0096114B" w:rsidP="0096114B">
      <w:pPr>
        <w:pStyle w:val="StandardWeb"/>
      </w:pPr>
      <w:r>
        <w:t>2. Mein Auge schauet, was Gott gebauet</w:t>
      </w:r>
      <w:r>
        <w:br/>
        <w:t>Zu seinen Ehren und uns zu lehren,</w:t>
      </w:r>
      <w:r>
        <w:br/>
        <w:t>Wie sein Vermögen sei mächtig und groß</w:t>
      </w:r>
      <w:r>
        <w:br/>
        <w:t>Und wo die Frommen dann sollen hinkommen,</w:t>
      </w:r>
      <w:r>
        <w:br/>
        <w:t>Wann sie mit Frieden von hinnen geschieden</w:t>
      </w:r>
      <w:r>
        <w:br/>
        <w:t>Aus dieser Erde vergänglichem Schoß.</w:t>
      </w:r>
    </w:p>
    <w:p w14:paraId="06F4DB2B" w14:textId="77777777" w:rsidR="0096114B" w:rsidRDefault="0096114B" w:rsidP="0096114B">
      <w:pPr>
        <w:pStyle w:val="StandardWeb"/>
      </w:pPr>
      <w:r>
        <w:t>3. Lasset uns singen, dem Schöpfer bringen</w:t>
      </w:r>
      <w:r>
        <w:br/>
        <w:t>Güter und Gaben; was wir nur haben,</w:t>
      </w:r>
      <w:r>
        <w:br/>
        <w:t>Alles sei Gottes zum Opfer gesetzt!</w:t>
      </w:r>
      <w:r>
        <w:br/>
        <w:t>Die besten Güter sind unsre Gemüter;</w:t>
      </w:r>
      <w:r>
        <w:br/>
        <w:t>Lieder der Frommen, von Herzen gekommen,</w:t>
      </w:r>
      <w:r>
        <w:br/>
        <w:t>Sind Weihrauch, der ihn am meisten ergötzt.</w:t>
      </w:r>
    </w:p>
    <w:p w14:paraId="7A88C1BB" w14:textId="77777777" w:rsidR="0096114B" w:rsidRDefault="0096114B" w:rsidP="0096114B">
      <w:pPr>
        <w:pStyle w:val="StandardWeb"/>
      </w:pPr>
      <w:r>
        <w:t>4. Abend und Morgen sind seine Sorgen;</w:t>
      </w:r>
      <w:r>
        <w:br/>
        <w:t>Segnen und mehren, Unglück verwehren</w:t>
      </w:r>
      <w:r>
        <w:br/>
        <w:t>Sind seine Werke und Taten allein.</w:t>
      </w:r>
      <w:r>
        <w:br/>
        <w:t>Wann wir uns legen, so ist er zugegen;</w:t>
      </w:r>
      <w:r>
        <w:br/>
        <w:t>Wann wir aufstehen, so läßt er aufgehen</w:t>
      </w:r>
      <w:r>
        <w:br/>
        <w:t>Über uns seiner Barmherzigkeit Schein.</w:t>
      </w:r>
    </w:p>
    <w:p w14:paraId="6B7D1D37" w14:textId="77777777" w:rsidR="0096114B" w:rsidRDefault="0096114B" w:rsidP="0096114B">
      <w:pPr>
        <w:pStyle w:val="StandardWeb"/>
      </w:pPr>
      <w:r>
        <w:t>5. Ich hab erhoben zu dir hoch droben</w:t>
      </w:r>
      <w:r>
        <w:br/>
        <w:t>All meine Sinnen; laß mein Beginnen</w:t>
      </w:r>
      <w:r>
        <w:br/>
        <w:t>Ohn allen Anstoß und glücklich ergehn.</w:t>
      </w:r>
      <w:r>
        <w:br/>
        <w:t>Laster und Schande, des Seelenfeinds Bande,</w:t>
      </w:r>
      <w:r>
        <w:br/>
        <w:t>Fallen und Tücke treib ferne zurücke;</w:t>
      </w:r>
      <w:r>
        <w:br/>
        <w:t>Laß mich auf deinen geboten bestehn.</w:t>
      </w:r>
    </w:p>
    <w:p w14:paraId="39D6B19B" w14:textId="77777777" w:rsidR="0096114B" w:rsidRDefault="0096114B" w:rsidP="0096114B">
      <w:pPr>
        <w:pStyle w:val="StandardWeb"/>
      </w:pPr>
      <w:r>
        <w:t>6. Laß mich mit Freuden ohn alles Neiden</w:t>
      </w:r>
      <w:r>
        <w:br/>
        <w:t>Sehen den Segen, den Du wirst legen</w:t>
      </w:r>
      <w:r>
        <w:br/>
        <w:t>In meines Bruders und Nächsten Haus.</w:t>
      </w:r>
      <w:r>
        <w:br/>
        <w:t>Geiziges Brennen, unchristliches Rennen</w:t>
      </w:r>
      <w:r>
        <w:br/>
        <w:t>Nach Gut mit Sünde, das tilge geschwinde</w:t>
      </w:r>
      <w:r>
        <w:br/>
        <w:t>Aus meinem Herzen und wirf es hinaus.</w:t>
      </w:r>
    </w:p>
    <w:p w14:paraId="7C684D10" w14:textId="77777777" w:rsidR="0096114B" w:rsidRDefault="0096114B" w:rsidP="0096114B">
      <w:pPr>
        <w:pStyle w:val="StandardWeb"/>
      </w:pPr>
      <w:r>
        <w:t>7. Menschliches Wesen, was ist’s? Gewesen!</w:t>
      </w:r>
      <w:r>
        <w:br/>
        <w:t>In einer Stunde geht es zu Grunde,</w:t>
      </w:r>
      <w:r>
        <w:br/>
        <w:t xml:space="preserve">Sobald die Lüfte des Todes </w:t>
      </w:r>
      <w:proofErr w:type="spellStart"/>
      <w:r>
        <w:t>dreinwehn</w:t>
      </w:r>
      <w:proofErr w:type="spellEnd"/>
      <w:r>
        <w:t>.</w:t>
      </w:r>
      <w:r>
        <w:br/>
        <w:t>Alles in allen muß brechen und fallen;</w:t>
      </w:r>
      <w:r>
        <w:br/>
        <w:t>Himmel und Erden, die müssen das werden,</w:t>
      </w:r>
      <w:r>
        <w:br/>
        <w:t>Was sie gewesen vor ihrem Bestehn.</w:t>
      </w:r>
    </w:p>
    <w:p w14:paraId="48616323" w14:textId="77777777" w:rsidR="0096114B" w:rsidRDefault="0096114B" w:rsidP="0096114B">
      <w:pPr>
        <w:pStyle w:val="StandardWeb"/>
      </w:pPr>
      <w:r>
        <w:t>8. Alles vergehet. Gott aber stehet</w:t>
      </w:r>
      <w:r>
        <w:br/>
        <w:t>Ohn alles Wanken; seine Gedanken,</w:t>
      </w:r>
      <w:r>
        <w:br/>
        <w:t>Sein Wort und Wille hat ewigen Grund.</w:t>
      </w:r>
      <w:r>
        <w:br/>
        <w:t>Sein Heil und Gnaden, die nehmen nicht Schaden,</w:t>
      </w:r>
      <w:r>
        <w:br/>
        <w:t>Heilen im Herzen die tödlichen Schmerzen,</w:t>
      </w:r>
      <w:r>
        <w:br/>
        <w:t>Halten uns zeitlich und ewig gesund.</w:t>
      </w:r>
    </w:p>
    <w:p w14:paraId="5B250729" w14:textId="77777777" w:rsidR="0096114B" w:rsidRDefault="0096114B" w:rsidP="0096114B">
      <w:pPr>
        <w:pStyle w:val="StandardWeb"/>
      </w:pPr>
      <w:r>
        <w:t>9. Gott, meine Krone, vergib und schone!</w:t>
      </w:r>
      <w:r>
        <w:br/>
        <w:t>Laß meine Schulden in Gnad‘ und Hulden</w:t>
      </w:r>
      <w:r>
        <w:br/>
        <w:t>Aus deinen Augen sein abgewandt.</w:t>
      </w:r>
      <w:r>
        <w:br/>
        <w:t>Sonst, Herr, regiere mich, lenke und führe,</w:t>
      </w:r>
      <w:r>
        <w:br/>
        <w:t xml:space="preserve">Wie dir’s </w:t>
      </w:r>
      <w:proofErr w:type="spellStart"/>
      <w:r>
        <w:t>gefället</w:t>
      </w:r>
      <w:proofErr w:type="spellEnd"/>
      <w:r>
        <w:t>; ich habe gestellet</w:t>
      </w:r>
      <w:r>
        <w:br/>
        <w:t xml:space="preserve">Alles in deine </w:t>
      </w:r>
      <w:proofErr w:type="spellStart"/>
      <w:r>
        <w:t>Beliebung</w:t>
      </w:r>
      <w:proofErr w:type="spellEnd"/>
      <w:r>
        <w:t xml:space="preserve"> und Hand.</w:t>
      </w:r>
    </w:p>
    <w:p w14:paraId="36909ABE" w14:textId="77777777" w:rsidR="0096114B" w:rsidRDefault="0096114B" w:rsidP="0096114B">
      <w:pPr>
        <w:pStyle w:val="StandardWeb"/>
      </w:pPr>
      <w:r>
        <w:t>10. Willst du mir geben, womit mein Leben</w:t>
      </w:r>
      <w:r>
        <w:br/>
        <w:t>Ich kann ernähren, so laß mich hören</w:t>
      </w:r>
      <w:r>
        <w:br/>
        <w:t>Allzeit im Herzen dies heilige Wort:</w:t>
      </w:r>
      <w:r>
        <w:br/>
        <w:t>Gott ist das Größte, das Schönste und Beste;</w:t>
      </w:r>
      <w:r>
        <w:br/>
        <w:t xml:space="preserve">Gott ist das Süßte und </w:t>
      </w:r>
      <w:proofErr w:type="spellStart"/>
      <w:r>
        <w:t>Allergewißte</w:t>
      </w:r>
      <w:proofErr w:type="spellEnd"/>
      <w:r>
        <w:t>,</w:t>
      </w:r>
      <w:r>
        <w:br/>
        <w:t>Aus allen Schätzen der edelste Hort.</w:t>
      </w:r>
    </w:p>
    <w:p w14:paraId="648D459C" w14:textId="77777777" w:rsidR="0096114B" w:rsidRDefault="0096114B" w:rsidP="0096114B">
      <w:pPr>
        <w:pStyle w:val="StandardWeb"/>
      </w:pPr>
      <w:r>
        <w:t>11. Willst Du mich kränken, mit Galle tränken,</w:t>
      </w:r>
      <w:r>
        <w:br/>
        <w:t>Und soll von Plagen ich auch was tragen,</w:t>
      </w:r>
      <w:r>
        <w:br/>
        <w:t>Wohlan, so mach es, wie dir es beliebt.</w:t>
      </w:r>
      <w:r>
        <w:br/>
        <w:t>Was gut und tüchtig, was schädlich und nichtig</w:t>
      </w:r>
      <w:r>
        <w:br/>
        <w:t>Meinem Gebeine, das weißt du alleine,</w:t>
      </w:r>
      <w:r>
        <w:br/>
        <w:t>Hast niemals einen zu bitter betrübt.</w:t>
      </w:r>
    </w:p>
    <w:p w14:paraId="1AB462AB" w14:textId="77777777" w:rsidR="0096114B" w:rsidRDefault="0096114B" w:rsidP="0096114B">
      <w:pPr>
        <w:pStyle w:val="StandardWeb"/>
      </w:pPr>
      <w:r>
        <w:t>12. Kreuz und Elende, das nimmt ein Ende;</w:t>
      </w:r>
      <w:r>
        <w:br/>
        <w:t xml:space="preserve">Nach Meeresbrausen und </w:t>
      </w:r>
      <w:proofErr w:type="spellStart"/>
      <w:r>
        <w:t>Windessausen</w:t>
      </w:r>
      <w:proofErr w:type="spellEnd"/>
      <w:r>
        <w:br/>
        <w:t>Leuchtet der Sonne erwünschtes Gesicht.</w:t>
      </w:r>
      <w:r>
        <w:br/>
        <w:t>Freude die Fülle und selige Stille</w:t>
      </w:r>
      <w:r>
        <w:br/>
        <w:t>Darf ich erwarten im himmlischen Garten;</w:t>
      </w:r>
      <w:r>
        <w:br/>
        <w:t xml:space="preserve">Dahin sind meine Gedanken </w:t>
      </w:r>
      <w:proofErr w:type="spellStart"/>
      <w:r>
        <w:t>gericht’t</w:t>
      </w:r>
      <w:proofErr w:type="spellEnd"/>
      <w:r>
        <w:t xml:space="preserve">. </w:t>
      </w:r>
    </w:p>
    <w:p w14:paraId="18DCAB16" w14:textId="77777777" w:rsidR="0096114B" w:rsidRDefault="0096114B">
      <w:pPr>
        <w:spacing w:after="0" w:line="240" w:lineRule="auto"/>
        <w:rPr>
          <w:rFonts w:eastAsia="Times New Roman"/>
          <w:b/>
          <w:bCs/>
          <w:color w:val="000000"/>
          <w:kern w:val="36"/>
          <w:sz w:val="36"/>
          <w:szCs w:val="48"/>
          <w:lang w:eastAsia="de-DE"/>
        </w:rPr>
      </w:pPr>
      <w:r>
        <w:br w:type="page"/>
      </w:r>
    </w:p>
    <w:p w14:paraId="04EF37A8" w14:textId="649C1A0C" w:rsidR="00406312" w:rsidRDefault="00406312" w:rsidP="00406312">
      <w:pPr>
        <w:pStyle w:val="berschrift1"/>
      </w:pPr>
      <w:r w:rsidRPr="00406312">
        <w:t>Hermann, Nikolaus – Der Morgensegen,</w:t>
      </w:r>
    </w:p>
    <w:p w14:paraId="6836C806" w14:textId="77777777" w:rsidR="00406312" w:rsidRDefault="00406312" w:rsidP="00406312">
      <w:pPr>
        <w:pStyle w:val="StandardWeb"/>
      </w:pPr>
      <w:r>
        <w:t xml:space="preserve">1. Die helle Sonn </w:t>
      </w:r>
      <w:proofErr w:type="spellStart"/>
      <w:r>
        <w:t>leucht</w:t>
      </w:r>
      <w:proofErr w:type="spellEnd"/>
      <w:r>
        <w:t xml:space="preserve"> </w:t>
      </w:r>
      <w:proofErr w:type="spellStart"/>
      <w:r>
        <w:t>jtzt</w:t>
      </w:r>
      <w:proofErr w:type="spellEnd"/>
      <w:r>
        <w:t xml:space="preserve"> herfür,</w:t>
      </w:r>
      <w:r>
        <w:br/>
        <w:t xml:space="preserve">Frölich vom schlaff </w:t>
      </w:r>
      <w:proofErr w:type="spellStart"/>
      <w:r>
        <w:t>auffstehen</w:t>
      </w:r>
      <w:proofErr w:type="spellEnd"/>
      <w:r>
        <w:t xml:space="preserve"> wir,</w:t>
      </w:r>
      <w:r>
        <w:br/>
        <w:t xml:space="preserve">Gott lob, der </w:t>
      </w:r>
      <w:proofErr w:type="spellStart"/>
      <w:r>
        <w:t>vns</w:t>
      </w:r>
      <w:proofErr w:type="spellEnd"/>
      <w:r>
        <w:t xml:space="preserve"> heint diese </w:t>
      </w:r>
      <w:proofErr w:type="spellStart"/>
      <w:r>
        <w:t>nacht</w:t>
      </w:r>
      <w:proofErr w:type="spellEnd"/>
      <w:r>
        <w:br/>
      </w:r>
      <w:proofErr w:type="spellStart"/>
      <w:r>
        <w:t>Behüt</w:t>
      </w:r>
      <w:proofErr w:type="spellEnd"/>
      <w:r>
        <w:t xml:space="preserve"> hat </w:t>
      </w:r>
      <w:proofErr w:type="spellStart"/>
      <w:r>
        <w:t>fur</w:t>
      </w:r>
      <w:proofErr w:type="spellEnd"/>
      <w:r>
        <w:t xml:space="preserve"> des </w:t>
      </w:r>
      <w:proofErr w:type="spellStart"/>
      <w:r>
        <w:t>Teuffels</w:t>
      </w:r>
      <w:proofErr w:type="spellEnd"/>
      <w:r>
        <w:t xml:space="preserve"> macht.</w:t>
      </w:r>
    </w:p>
    <w:p w14:paraId="18A47D87" w14:textId="77777777" w:rsidR="00406312" w:rsidRDefault="00406312" w:rsidP="00406312">
      <w:pPr>
        <w:pStyle w:val="StandardWeb"/>
      </w:pPr>
      <w:r>
        <w:t xml:space="preserve">2. Herr Christ, den tag </w:t>
      </w:r>
      <w:proofErr w:type="spellStart"/>
      <w:r>
        <w:t>vns</w:t>
      </w:r>
      <w:proofErr w:type="spellEnd"/>
      <w:r>
        <w:t xml:space="preserve"> auch </w:t>
      </w:r>
      <w:proofErr w:type="spellStart"/>
      <w:r>
        <w:t>behüt</w:t>
      </w:r>
      <w:proofErr w:type="spellEnd"/>
      <w:r>
        <w:br/>
        <w:t xml:space="preserve">Für </w:t>
      </w:r>
      <w:proofErr w:type="spellStart"/>
      <w:r>
        <w:t>sünd</w:t>
      </w:r>
      <w:proofErr w:type="spellEnd"/>
      <w:r>
        <w:t xml:space="preserve"> </w:t>
      </w:r>
      <w:proofErr w:type="spellStart"/>
      <w:r>
        <w:t>vnd</w:t>
      </w:r>
      <w:proofErr w:type="spellEnd"/>
      <w:r>
        <w:t xml:space="preserve"> </w:t>
      </w:r>
      <w:proofErr w:type="spellStart"/>
      <w:r>
        <w:t>schand</w:t>
      </w:r>
      <w:proofErr w:type="spellEnd"/>
      <w:r>
        <w:t xml:space="preserve"> durch deine </w:t>
      </w:r>
      <w:proofErr w:type="spellStart"/>
      <w:r>
        <w:t>güt</w:t>
      </w:r>
      <w:proofErr w:type="spellEnd"/>
      <w:r>
        <w:t>,</w:t>
      </w:r>
      <w:r>
        <w:br/>
        <w:t>Las deine lieben Engelein</w:t>
      </w:r>
      <w:r>
        <w:br/>
      </w:r>
      <w:proofErr w:type="spellStart"/>
      <w:r>
        <w:t>Vnser</w:t>
      </w:r>
      <w:proofErr w:type="spellEnd"/>
      <w:r>
        <w:t xml:space="preserve"> </w:t>
      </w:r>
      <w:proofErr w:type="spellStart"/>
      <w:r>
        <w:t>hüter</w:t>
      </w:r>
      <w:proofErr w:type="spellEnd"/>
      <w:r>
        <w:t xml:space="preserve"> </w:t>
      </w:r>
      <w:proofErr w:type="spellStart"/>
      <w:r>
        <w:t>vnd</w:t>
      </w:r>
      <w:proofErr w:type="spellEnd"/>
      <w:r>
        <w:t xml:space="preserve"> </w:t>
      </w:r>
      <w:proofErr w:type="spellStart"/>
      <w:r>
        <w:t>wechter</w:t>
      </w:r>
      <w:proofErr w:type="spellEnd"/>
      <w:r>
        <w:t xml:space="preserve"> sein,</w:t>
      </w:r>
    </w:p>
    <w:p w14:paraId="7970545E" w14:textId="77777777" w:rsidR="00406312" w:rsidRDefault="00406312" w:rsidP="00406312">
      <w:pPr>
        <w:pStyle w:val="StandardWeb"/>
      </w:pPr>
      <w:r>
        <w:t xml:space="preserve">3. Das </w:t>
      </w:r>
      <w:proofErr w:type="spellStart"/>
      <w:r>
        <w:t>vnser</w:t>
      </w:r>
      <w:proofErr w:type="spellEnd"/>
      <w:r>
        <w:t xml:space="preserve"> </w:t>
      </w:r>
      <w:proofErr w:type="spellStart"/>
      <w:r>
        <w:t>hertz</w:t>
      </w:r>
      <w:proofErr w:type="spellEnd"/>
      <w:r>
        <w:t xml:space="preserve"> in </w:t>
      </w:r>
      <w:proofErr w:type="spellStart"/>
      <w:r>
        <w:t>ghorsam</w:t>
      </w:r>
      <w:proofErr w:type="spellEnd"/>
      <w:r>
        <w:t xml:space="preserve"> leb,</w:t>
      </w:r>
      <w:r>
        <w:br/>
      </w:r>
      <w:proofErr w:type="spellStart"/>
      <w:r>
        <w:t>Deim</w:t>
      </w:r>
      <w:proofErr w:type="spellEnd"/>
      <w:r>
        <w:t xml:space="preserve"> </w:t>
      </w:r>
      <w:proofErr w:type="spellStart"/>
      <w:r>
        <w:t>wort</w:t>
      </w:r>
      <w:proofErr w:type="spellEnd"/>
      <w:r>
        <w:t xml:space="preserve"> </w:t>
      </w:r>
      <w:proofErr w:type="spellStart"/>
      <w:r>
        <w:t>vnd</w:t>
      </w:r>
      <w:proofErr w:type="spellEnd"/>
      <w:r>
        <w:t xml:space="preserve"> </w:t>
      </w:r>
      <w:proofErr w:type="spellStart"/>
      <w:r>
        <w:t>wiln</w:t>
      </w:r>
      <w:proofErr w:type="spellEnd"/>
      <w:r>
        <w:t xml:space="preserve"> nicht widerstreb,</w:t>
      </w:r>
      <w:r>
        <w:br/>
        <w:t xml:space="preserve">Das wir dich stets für </w:t>
      </w:r>
      <w:proofErr w:type="spellStart"/>
      <w:r>
        <w:t>augen</w:t>
      </w:r>
      <w:proofErr w:type="spellEnd"/>
      <w:r>
        <w:t xml:space="preserve"> </w:t>
      </w:r>
      <w:proofErr w:type="spellStart"/>
      <w:r>
        <w:t>han</w:t>
      </w:r>
      <w:proofErr w:type="spellEnd"/>
      <w:r>
        <w:br/>
        <w:t>In allem, was wir heben an.</w:t>
      </w:r>
    </w:p>
    <w:p w14:paraId="6561A06B" w14:textId="77777777" w:rsidR="00406312" w:rsidRDefault="00406312" w:rsidP="00406312">
      <w:pPr>
        <w:pStyle w:val="StandardWeb"/>
      </w:pPr>
      <w:r>
        <w:t xml:space="preserve">4. Las </w:t>
      </w:r>
      <w:proofErr w:type="spellStart"/>
      <w:r>
        <w:t>vnser</w:t>
      </w:r>
      <w:proofErr w:type="spellEnd"/>
      <w:r>
        <w:t xml:space="preserve"> </w:t>
      </w:r>
      <w:proofErr w:type="spellStart"/>
      <w:r>
        <w:t>werck</w:t>
      </w:r>
      <w:proofErr w:type="spellEnd"/>
      <w:r>
        <w:t xml:space="preserve"> geraten </w:t>
      </w:r>
      <w:proofErr w:type="spellStart"/>
      <w:r>
        <w:t>wol</w:t>
      </w:r>
      <w:proofErr w:type="spellEnd"/>
      <w:r>
        <w:t>,</w:t>
      </w:r>
      <w:r>
        <w:br/>
        <w:t xml:space="preserve">Was ein jeder ausrichten </w:t>
      </w:r>
      <w:proofErr w:type="spellStart"/>
      <w:r>
        <w:t>sol</w:t>
      </w:r>
      <w:proofErr w:type="spellEnd"/>
      <w:r>
        <w:t>,</w:t>
      </w:r>
      <w:r>
        <w:br/>
        <w:t xml:space="preserve">Das </w:t>
      </w:r>
      <w:proofErr w:type="spellStart"/>
      <w:r>
        <w:t>vnser</w:t>
      </w:r>
      <w:proofErr w:type="spellEnd"/>
      <w:r>
        <w:t xml:space="preserve"> </w:t>
      </w:r>
      <w:proofErr w:type="spellStart"/>
      <w:r>
        <w:t>arbeit</w:t>
      </w:r>
      <w:proofErr w:type="spellEnd"/>
      <w:r>
        <w:t xml:space="preserve">, müh </w:t>
      </w:r>
      <w:proofErr w:type="spellStart"/>
      <w:r>
        <w:t>vnd</w:t>
      </w:r>
      <w:proofErr w:type="spellEnd"/>
      <w:r>
        <w:t xml:space="preserve"> </w:t>
      </w:r>
      <w:proofErr w:type="spellStart"/>
      <w:r>
        <w:t>vleis</w:t>
      </w:r>
      <w:proofErr w:type="spellEnd"/>
      <w:r>
        <w:br/>
        <w:t xml:space="preserve">Gereich zu </w:t>
      </w:r>
      <w:proofErr w:type="spellStart"/>
      <w:r>
        <w:t>deim</w:t>
      </w:r>
      <w:proofErr w:type="spellEnd"/>
      <w:r>
        <w:t xml:space="preserve"> lob, ehr </w:t>
      </w:r>
      <w:proofErr w:type="spellStart"/>
      <w:r>
        <w:t>vnd</w:t>
      </w:r>
      <w:proofErr w:type="spellEnd"/>
      <w:r>
        <w:t xml:space="preserve"> preis.</w:t>
      </w:r>
    </w:p>
    <w:p w14:paraId="6D5415E4" w14:textId="77777777" w:rsidR="00406312" w:rsidRDefault="00406312" w:rsidP="00406312">
      <w:pPr>
        <w:pStyle w:val="StandardWeb"/>
      </w:pPr>
      <w:r>
        <w:t>AMEN.</w:t>
      </w:r>
    </w:p>
    <w:p w14:paraId="4034A98B" w14:textId="77777777" w:rsidR="0096114B" w:rsidRDefault="0096114B">
      <w:pPr>
        <w:spacing w:after="0" w:line="240" w:lineRule="auto"/>
        <w:rPr>
          <w:rFonts w:eastAsia="Times New Roman"/>
          <w:b/>
          <w:bCs/>
          <w:color w:val="000000"/>
          <w:kern w:val="36"/>
          <w:sz w:val="36"/>
          <w:szCs w:val="48"/>
          <w:lang w:eastAsia="de-DE"/>
        </w:rPr>
      </w:pPr>
      <w:r>
        <w:br w:type="page"/>
      </w:r>
    </w:p>
    <w:p w14:paraId="50E19FDC" w14:textId="53A01AE5" w:rsidR="00406312" w:rsidRDefault="00406312" w:rsidP="00406312">
      <w:pPr>
        <w:pStyle w:val="berschrift1"/>
      </w:pPr>
      <w:proofErr w:type="spellStart"/>
      <w:r w:rsidRPr="00134600">
        <w:t>Hertzogenrath</w:t>
      </w:r>
      <w:proofErr w:type="spellEnd"/>
      <w:r>
        <w:t>,</w:t>
      </w:r>
      <w:r w:rsidRPr="00134600">
        <w:t xml:space="preserve"> Theodor Isaak</w:t>
      </w:r>
      <w:r>
        <w:t xml:space="preserve"> </w:t>
      </w:r>
      <w:r w:rsidRPr="00134600">
        <w:t>– Morgenlied</w:t>
      </w:r>
    </w:p>
    <w:p w14:paraId="7ABEA05F" w14:textId="77777777" w:rsidR="00406312" w:rsidRDefault="00406312" w:rsidP="00406312">
      <w:pPr>
        <w:pStyle w:val="StandardWeb"/>
      </w:pPr>
      <w:r>
        <w:t>Wundervoller Gott,</w:t>
      </w:r>
      <w:r>
        <w:br/>
        <w:t>Glanz und Licht der Erden,</w:t>
      </w:r>
      <w:r>
        <w:br/>
        <w:t>Starker Zebaoth,</w:t>
      </w:r>
      <w:r>
        <w:br/>
        <w:t>vor dem auch die Nacht</w:t>
      </w:r>
      <w:r>
        <w:br/>
        <w:t>Und des Todes Nacht</w:t>
      </w:r>
      <w:r>
        <w:br/>
        <w:t>Hell und licht muß werden.</w:t>
      </w:r>
    </w:p>
    <w:p w14:paraId="7E1B5A76" w14:textId="77777777" w:rsidR="00406312" w:rsidRDefault="00406312" w:rsidP="00406312">
      <w:pPr>
        <w:pStyle w:val="StandardWeb"/>
      </w:pPr>
      <w:r>
        <w:t>Deine starke Hand,</w:t>
      </w:r>
      <w:r>
        <w:br/>
        <w:t>Hoch und mächtig droben,</w:t>
      </w:r>
      <w:r>
        <w:br/>
        <w:t>Geht durch alle Land:</w:t>
      </w:r>
      <w:r>
        <w:br/>
        <w:t>Finsterniß und Licht</w:t>
      </w:r>
      <w:r>
        <w:br/>
        <w:t xml:space="preserve">Hast du </w:t>
      </w:r>
      <w:proofErr w:type="spellStart"/>
      <w:r>
        <w:t>zugericht</w:t>
      </w:r>
      <w:proofErr w:type="spellEnd"/>
      <w:r>
        <w:t>‘,</w:t>
      </w:r>
      <w:r>
        <w:br/>
        <w:t xml:space="preserve">Und sehr </w:t>
      </w:r>
      <w:proofErr w:type="spellStart"/>
      <w:r>
        <w:t>weis‘</w:t>
      </w:r>
      <w:proofErr w:type="spellEnd"/>
      <w:r>
        <w:t xml:space="preserve"> erhoben!</w:t>
      </w:r>
    </w:p>
    <w:p w14:paraId="7A6A6E1B" w14:textId="77777777" w:rsidR="00406312" w:rsidRDefault="00406312" w:rsidP="00406312">
      <w:pPr>
        <w:pStyle w:val="StandardWeb"/>
      </w:pPr>
      <w:r>
        <w:t>Denn dein fester Bund</w:t>
      </w:r>
      <w:r>
        <w:br/>
        <w:t>Bleibet, wie wir sehen,</w:t>
      </w:r>
      <w:r>
        <w:br/>
        <w:t>Noch zu dieser Stund,</w:t>
      </w:r>
      <w:r>
        <w:br/>
        <w:t>So auch Tag und Nacht,</w:t>
      </w:r>
      <w:r>
        <w:br/>
        <w:t>Unter deiner Macht</w:t>
      </w:r>
      <w:r>
        <w:br/>
        <w:t>Unverändert stehen.</w:t>
      </w:r>
    </w:p>
    <w:p w14:paraId="600EEAC8" w14:textId="77777777" w:rsidR="00406312" w:rsidRDefault="00406312" w:rsidP="00406312">
      <w:pPr>
        <w:pStyle w:val="StandardWeb"/>
      </w:pPr>
      <w:r>
        <w:t>Alles weis die Zeit,</w:t>
      </w:r>
      <w:r>
        <w:br/>
        <w:t>Die du hast gesetzet,</w:t>
      </w:r>
      <w:r>
        <w:br/>
        <w:t>Und ist schnell bereit,</w:t>
      </w:r>
      <w:r>
        <w:br/>
        <w:t>Nach dem Ort und Ziel,</w:t>
      </w:r>
      <w:r>
        <w:br/>
        <w:t>Da dein hoher Will</w:t>
      </w:r>
      <w:r>
        <w:br/>
        <w:t xml:space="preserve">Solches </w:t>
      </w:r>
      <w:proofErr w:type="spellStart"/>
      <w:r>
        <w:t>hingeschätzet</w:t>
      </w:r>
      <w:proofErr w:type="spellEnd"/>
      <w:r>
        <w:t>.</w:t>
      </w:r>
    </w:p>
    <w:p w14:paraId="3751E6EE" w14:textId="77777777" w:rsidR="00406312" w:rsidRDefault="00406312" w:rsidP="00406312">
      <w:pPr>
        <w:pStyle w:val="StandardWeb"/>
      </w:pPr>
      <w:r>
        <w:t>Nun hat meine Seel,</w:t>
      </w:r>
      <w:r>
        <w:br/>
        <w:t>Die dir ist verbunden,</w:t>
      </w:r>
      <w:r>
        <w:br/>
        <w:t>In der freien Höhl</w:t>
      </w:r>
      <w:r>
        <w:br/>
        <w:t>Deiner Sicherheit</w:t>
      </w:r>
      <w:r>
        <w:br/>
        <w:t>Auch zu dieser Zeit</w:t>
      </w:r>
      <w:r>
        <w:br/>
        <w:t>Ihre Ruh gefunden.</w:t>
      </w:r>
    </w:p>
    <w:p w14:paraId="5C14FDFE" w14:textId="77777777" w:rsidR="00406312" w:rsidRDefault="00406312" w:rsidP="00406312">
      <w:pPr>
        <w:pStyle w:val="StandardWeb"/>
      </w:pPr>
      <w:r>
        <w:t>Darum mein Gemüth,</w:t>
      </w:r>
      <w:r>
        <w:br/>
        <w:t>Das dich heilig liebet,</w:t>
      </w:r>
      <w:r>
        <w:br/>
        <w:t xml:space="preserve">Durch dein‘ große </w:t>
      </w:r>
      <w:proofErr w:type="spellStart"/>
      <w:r>
        <w:t>Güt</w:t>
      </w:r>
      <w:proofErr w:type="spellEnd"/>
      <w:r>
        <w:t>‘,</w:t>
      </w:r>
      <w:r>
        <w:br/>
        <w:t>Gleichsam als entzückt,</w:t>
      </w:r>
      <w:r>
        <w:br/>
        <w:t>Und vom Schlaf erquickt,</w:t>
      </w:r>
      <w:r>
        <w:br/>
        <w:t xml:space="preserve">Dir die Ehre </w:t>
      </w:r>
      <w:proofErr w:type="spellStart"/>
      <w:r>
        <w:t>gibet</w:t>
      </w:r>
      <w:proofErr w:type="spellEnd"/>
      <w:r>
        <w:t>.</w:t>
      </w:r>
    </w:p>
    <w:p w14:paraId="2C60E8B1" w14:textId="77777777" w:rsidR="00406312" w:rsidRDefault="00406312" w:rsidP="00406312">
      <w:pPr>
        <w:pStyle w:val="StandardWeb"/>
      </w:pPr>
      <w:r>
        <w:t>Laß mich diesen Tag</w:t>
      </w:r>
      <w:r>
        <w:br/>
        <w:t>Also vor dir leben,</w:t>
      </w:r>
      <w:r>
        <w:br/>
        <w:t>Wie ich wünsch hernach,</w:t>
      </w:r>
      <w:r>
        <w:br/>
        <w:t>Wann das große Licht,</w:t>
      </w:r>
      <w:r>
        <w:br/>
        <w:t>Jesus, mein Gesicht</w:t>
      </w:r>
      <w:r>
        <w:br/>
        <w:t>Einmal wird umgeben.</w:t>
      </w:r>
    </w:p>
    <w:p w14:paraId="1CCBABF7" w14:textId="77777777" w:rsidR="00406312" w:rsidRDefault="00406312" w:rsidP="00406312">
      <w:pPr>
        <w:pStyle w:val="StandardWeb"/>
      </w:pPr>
      <w:r>
        <w:t>Und damit ich heut</w:t>
      </w:r>
      <w:r>
        <w:br/>
        <w:t>Unter deinem Segen</w:t>
      </w:r>
      <w:r>
        <w:br/>
        <w:t>Mein‘ Beruf mit Freud</w:t>
      </w:r>
      <w:r>
        <w:br/>
        <w:t>Und auf alle Weis</w:t>
      </w:r>
      <w:r>
        <w:br/>
        <w:t xml:space="preserve">Zu </w:t>
      </w:r>
      <w:proofErr w:type="spellStart"/>
      <w:r>
        <w:t>dein’s</w:t>
      </w:r>
      <w:proofErr w:type="spellEnd"/>
      <w:r>
        <w:t xml:space="preserve"> Namens Preis</w:t>
      </w:r>
      <w:r>
        <w:br/>
        <w:t>Vor dir ab mög‘ legen.</w:t>
      </w:r>
    </w:p>
    <w:p w14:paraId="4C90D827" w14:textId="77777777" w:rsidR="00406312" w:rsidRDefault="00406312" w:rsidP="00406312">
      <w:pPr>
        <w:pStyle w:val="StandardWeb"/>
      </w:pPr>
      <w:r>
        <w:t>Wollst du, theurer Herr,</w:t>
      </w:r>
      <w:r>
        <w:br/>
        <w:t>Durch ein süß Gedeihen</w:t>
      </w:r>
      <w:r>
        <w:br/>
        <w:t>Mich zu deiner Ehre</w:t>
      </w:r>
      <w:r>
        <w:br/>
        <w:t>Leiten und damit</w:t>
      </w:r>
      <w:r>
        <w:br/>
        <w:t>Meine Gäng und Tritt</w:t>
      </w:r>
      <w:r>
        <w:br/>
        <w:t>Jederzeit erfreuen.</w:t>
      </w:r>
    </w:p>
    <w:p w14:paraId="6BC13D90" w14:textId="77777777" w:rsidR="00406312" w:rsidRDefault="00406312" w:rsidP="00406312">
      <w:pPr>
        <w:pStyle w:val="StandardWeb"/>
      </w:pPr>
      <w:r>
        <w:t>Wenn ich auch zuletzt</w:t>
      </w:r>
      <w:r>
        <w:br/>
        <w:t>Meine Zeit vollende,</w:t>
      </w:r>
      <w:r>
        <w:br/>
        <w:t>Die du hast gesetzt,</w:t>
      </w:r>
      <w:r>
        <w:br/>
        <w:t>ach so hilf du mir,</w:t>
      </w:r>
      <w:r>
        <w:br/>
        <w:t>Jesu, mein Begier,</w:t>
      </w:r>
      <w:r>
        <w:br/>
        <w:t>Daß ich selig ende.</w:t>
      </w:r>
    </w:p>
    <w:p w14:paraId="57F9D3E5" w14:textId="77777777" w:rsidR="0096114B" w:rsidRDefault="0096114B">
      <w:pPr>
        <w:spacing w:after="0" w:line="240" w:lineRule="auto"/>
        <w:rPr>
          <w:rFonts w:eastAsia="Times New Roman"/>
          <w:b/>
          <w:bCs/>
          <w:color w:val="000000"/>
          <w:kern w:val="36"/>
          <w:sz w:val="36"/>
          <w:szCs w:val="48"/>
          <w:lang w:eastAsia="de-DE"/>
        </w:rPr>
      </w:pPr>
      <w:r>
        <w:br w:type="page"/>
      </w:r>
    </w:p>
    <w:p w14:paraId="4FB37D33" w14:textId="3F5917FB" w:rsidR="0096114B" w:rsidRDefault="0096114B" w:rsidP="0096114B">
      <w:pPr>
        <w:pStyle w:val="berschrift1"/>
      </w:pPr>
      <w:r w:rsidRPr="00406312">
        <w:t>Juda, Leo – All Morgen ist ganz frisch und neu</w:t>
      </w:r>
    </w:p>
    <w:p w14:paraId="33D6F920" w14:textId="77777777" w:rsidR="0096114B" w:rsidRDefault="0096114B" w:rsidP="0096114B">
      <w:pPr>
        <w:pStyle w:val="StandardWeb"/>
      </w:pPr>
      <w:r>
        <w:t>All Morgen ist ganz frisch und neu</w:t>
      </w:r>
      <w:r>
        <w:br/>
        <w:t>Des Herren Gnad und große Treu.</w:t>
      </w:r>
      <w:r>
        <w:br/>
        <w:t>Sie hat kein End den langen Tag,</w:t>
      </w:r>
      <w:r>
        <w:br/>
        <w:t>Drauf sich jeder lassen</w:t>
      </w:r>
      <w:r>
        <w:rPr>
          <w:rStyle w:val="Endnotenzeichen"/>
        </w:rPr>
        <w:endnoteReference w:id="1"/>
      </w:r>
      <w:r>
        <w:t xml:space="preserve"> mag.</w:t>
      </w:r>
    </w:p>
    <w:p w14:paraId="5920142B" w14:textId="77777777" w:rsidR="0096114B" w:rsidRDefault="0096114B" w:rsidP="0096114B">
      <w:pPr>
        <w:pStyle w:val="StandardWeb"/>
      </w:pPr>
      <w:r>
        <w:t>Doch sag du nicht:; Ei das ist gut,</w:t>
      </w:r>
      <w:r>
        <w:br/>
        <w:t>So will ich haben Freud und Muth,</w:t>
      </w:r>
      <w:r>
        <w:br/>
        <w:t xml:space="preserve">Und heut thun, was </w:t>
      </w:r>
      <w:proofErr w:type="spellStart"/>
      <w:r>
        <w:t>gelustet</w:t>
      </w:r>
      <w:proofErr w:type="spellEnd"/>
      <w:r>
        <w:t xml:space="preserve"> mich</w:t>
      </w:r>
      <w:r>
        <w:br/>
        <w:t>Weil Gott so gut und gnadenreich.</w:t>
      </w:r>
    </w:p>
    <w:p w14:paraId="3EB2A3C4" w14:textId="77777777" w:rsidR="0096114B" w:rsidRDefault="0096114B" w:rsidP="0096114B">
      <w:pPr>
        <w:pStyle w:val="StandardWeb"/>
      </w:pPr>
      <w:r>
        <w:t>Dann dieß zwar ein verkehrter Sinn,</w:t>
      </w:r>
      <w:r>
        <w:br/>
        <w:t xml:space="preserve">Der billig </w:t>
      </w:r>
      <w:proofErr w:type="spellStart"/>
      <w:r>
        <w:t>gstraft</w:t>
      </w:r>
      <w:proofErr w:type="spellEnd"/>
      <w:r>
        <w:t xml:space="preserve"> mit großem Grimm,</w:t>
      </w:r>
      <w:r>
        <w:br/>
      </w:r>
      <w:proofErr w:type="spellStart"/>
      <w:r>
        <w:t>Wolltst</w:t>
      </w:r>
      <w:proofErr w:type="spellEnd"/>
      <w:r>
        <w:t xml:space="preserve"> übel thun auf Gottes </w:t>
      </w:r>
      <w:proofErr w:type="spellStart"/>
      <w:r>
        <w:t>Güt</w:t>
      </w:r>
      <w:proofErr w:type="spellEnd"/>
      <w:r>
        <w:t>,</w:t>
      </w:r>
      <w:r>
        <w:br/>
        <w:t xml:space="preserve">Sein Geist dich allweg davor </w:t>
      </w:r>
      <w:proofErr w:type="spellStart"/>
      <w:r>
        <w:t>b’hüt</w:t>
      </w:r>
      <w:proofErr w:type="spellEnd"/>
      <w:r>
        <w:t>.</w:t>
      </w:r>
    </w:p>
    <w:p w14:paraId="6641707D" w14:textId="77777777" w:rsidR="0096114B" w:rsidRDefault="0096114B" w:rsidP="0096114B">
      <w:pPr>
        <w:pStyle w:val="StandardWeb"/>
      </w:pPr>
      <w:r>
        <w:t>Drum steht der Himmel Lichter voll,</w:t>
      </w:r>
      <w:r>
        <w:br/>
        <w:t>Daß man zum Leben sehen soll,</w:t>
      </w:r>
      <w:r>
        <w:br/>
        <w:t xml:space="preserve">Daß es mög schön und </w:t>
      </w:r>
      <w:proofErr w:type="spellStart"/>
      <w:r>
        <w:t>g’ordnet</w:t>
      </w:r>
      <w:proofErr w:type="spellEnd"/>
      <w:r>
        <w:t xml:space="preserve"> sein</w:t>
      </w:r>
      <w:r>
        <w:br/>
        <w:t>Zu Ehren Gott, dem Schöpfer dein.</w:t>
      </w:r>
    </w:p>
    <w:p w14:paraId="778566E4" w14:textId="77777777" w:rsidR="0096114B" w:rsidRDefault="0096114B" w:rsidP="0096114B">
      <w:pPr>
        <w:pStyle w:val="StandardWeb"/>
      </w:pPr>
      <w:r>
        <w:t xml:space="preserve">So hat der Leib der Augen </w:t>
      </w:r>
      <w:proofErr w:type="spellStart"/>
      <w:r>
        <w:t>G’sicht</w:t>
      </w:r>
      <w:proofErr w:type="spellEnd"/>
      <w:r>
        <w:t>,</w:t>
      </w:r>
      <w:r>
        <w:br/>
        <w:t xml:space="preserve">Daß er dadurch viel Guts </w:t>
      </w:r>
      <w:proofErr w:type="spellStart"/>
      <w:r>
        <w:t>ausricht</w:t>
      </w:r>
      <w:proofErr w:type="spellEnd"/>
      <w:r>
        <w:t>,</w:t>
      </w:r>
      <w:r>
        <w:br/>
        <w:t xml:space="preserve">Und </w:t>
      </w:r>
      <w:proofErr w:type="spellStart"/>
      <w:r>
        <w:t>seh</w:t>
      </w:r>
      <w:proofErr w:type="spellEnd"/>
      <w:r>
        <w:t xml:space="preserve"> auf Gott in allem </w:t>
      </w:r>
      <w:proofErr w:type="spellStart"/>
      <w:r>
        <w:t>Thain</w:t>
      </w:r>
      <w:proofErr w:type="spellEnd"/>
      <w:r>
        <w:rPr>
          <w:rStyle w:val="Endnotenzeichen"/>
        </w:rPr>
        <w:endnoteReference w:id="2"/>
      </w:r>
      <w:r>
        <w:t xml:space="preserve"> </w:t>
      </w:r>
      <w:r>
        <w:br/>
        <w:t>Und merk, wie ers so gnädig mein.</w:t>
      </w:r>
    </w:p>
    <w:p w14:paraId="53C91FDB" w14:textId="77777777" w:rsidR="0096114B" w:rsidRDefault="0096114B" w:rsidP="0096114B">
      <w:pPr>
        <w:pStyle w:val="StandardWeb"/>
      </w:pPr>
      <w:r>
        <w:t>O Gott, du schöner Morgenstern,</w:t>
      </w:r>
      <w:r>
        <w:br/>
        <w:t xml:space="preserve">Gib, was wir von </w:t>
      </w:r>
      <w:proofErr w:type="spellStart"/>
      <w:r>
        <w:t>deinr</w:t>
      </w:r>
      <w:proofErr w:type="spellEnd"/>
      <w:r>
        <w:t xml:space="preserve"> Lieb begehrn.</w:t>
      </w:r>
      <w:r>
        <w:br/>
        <w:t>All deine Licht zünd in uns an,</w:t>
      </w:r>
      <w:r>
        <w:br/>
        <w:t xml:space="preserve">Laß </w:t>
      </w:r>
      <w:proofErr w:type="spellStart"/>
      <w:r>
        <w:t>s’</w:t>
      </w:r>
      <w:proofErr w:type="spellEnd"/>
      <w:r>
        <w:t xml:space="preserve"> Herz an Gnad kein Mangel </w:t>
      </w:r>
      <w:proofErr w:type="spellStart"/>
      <w:r>
        <w:t>han</w:t>
      </w:r>
      <w:proofErr w:type="spellEnd"/>
      <w:r>
        <w:t>.</w:t>
      </w:r>
    </w:p>
    <w:p w14:paraId="65D7E51B" w14:textId="77777777" w:rsidR="0096114B" w:rsidRDefault="0096114B" w:rsidP="0096114B">
      <w:pPr>
        <w:pStyle w:val="StandardWeb"/>
      </w:pPr>
      <w:r>
        <w:t>Treib aus, o Licht, all Finsterniß,</w:t>
      </w:r>
      <w:r>
        <w:br/>
      </w:r>
      <w:proofErr w:type="spellStart"/>
      <w:r>
        <w:t>Behüt</w:t>
      </w:r>
      <w:proofErr w:type="spellEnd"/>
      <w:r>
        <w:t xml:space="preserve"> uns, Herr, vor Aergerniß,</w:t>
      </w:r>
      <w:r>
        <w:br/>
        <w:t>Vor Blindheit und vor aller Schand,</w:t>
      </w:r>
      <w:r>
        <w:br/>
        <w:t>Und biet uns Tag und Nacht dein Hand.</w:t>
      </w:r>
    </w:p>
    <w:p w14:paraId="267D20C4" w14:textId="77777777" w:rsidR="0096114B" w:rsidRDefault="0096114B" w:rsidP="0096114B">
      <w:pPr>
        <w:pStyle w:val="StandardWeb"/>
      </w:pPr>
      <w:r>
        <w:t xml:space="preserve">Zu </w:t>
      </w:r>
      <w:proofErr w:type="spellStart"/>
      <w:r>
        <w:t>wandlen</w:t>
      </w:r>
      <w:proofErr w:type="spellEnd"/>
      <w:r>
        <w:t>, als am lichten Tag,</w:t>
      </w:r>
      <w:r>
        <w:br/>
        <w:t xml:space="preserve">Damit was sich immer </w:t>
      </w:r>
      <w:proofErr w:type="spellStart"/>
      <w:r>
        <w:t>zutrag</w:t>
      </w:r>
      <w:proofErr w:type="spellEnd"/>
      <w:r>
        <w:t>,</w:t>
      </w:r>
      <w:r>
        <w:br/>
        <w:t xml:space="preserve">Daß wir mögen im Glauben </w:t>
      </w:r>
      <w:proofErr w:type="spellStart"/>
      <w:r>
        <w:t>bston</w:t>
      </w:r>
      <w:proofErr w:type="spellEnd"/>
      <w:r>
        <w:rPr>
          <w:rStyle w:val="Endnotenzeichen"/>
        </w:rPr>
        <w:endnoteReference w:id="3"/>
      </w:r>
      <w:r>
        <w:br/>
        <w:t xml:space="preserve">Und bleiben von dir </w:t>
      </w:r>
      <w:proofErr w:type="spellStart"/>
      <w:r>
        <w:t>unverlon</w:t>
      </w:r>
      <w:proofErr w:type="spellEnd"/>
      <w:r>
        <w:rPr>
          <w:rStyle w:val="Endnotenzeichen"/>
        </w:rPr>
        <w:endnoteReference w:id="4"/>
      </w:r>
      <w:r>
        <w:t>.</w:t>
      </w:r>
    </w:p>
    <w:p w14:paraId="6E6338D9" w14:textId="77777777" w:rsidR="0096114B" w:rsidRDefault="0096114B">
      <w:pPr>
        <w:spacing w:after="0" w:line="240" w:lineRule="auto"/>
        <w:rPr>
          <w:rFonts w:eastAsia="Times New Roman"/>
          <w:b/>
          <w:bCs/>
          <w:color w:val="000000"/>
          <w:kern w:val="36"/>
          <w:sz w:val="36"/>
          <w:szCs w:val="48"/>
          <w:lang w:eastAsia="de-DE"/>
        </w:rPr>
      </w:pPr>
      <w:r>
        <w:br w:type="page"/>
      </w:r>
    </w:p>
    <w:p w14:paraId="388C0886" w14:textId="2642DE9F" w:rsidR="00406312" w:rsidRDefault="00406312" w:rsidP="00406312">
      <w:pPr>
        <w:pStyle w:val="berschrift1"/>
      </w:pPr>
      <w:r w:rsidRPr="00406312">
        <w:t>Klepper, Jochen – Er weckt mich alle Morgen</w:t>
      </w:r>
    </w:p>
    <w:p w14:paraId="6F2FBC5E" w14:textId="77777777" w:rsidR="00406312" w:rsidRDefault="00406312" w:rsidP="00406312">
      <w:pPr>
        <w:pStyle w:val="StandardWeb"/>
      </w:pPr>
      <w:r>
        <w:t>1. Er weckt mich alle Morgen;</w:t>
      </w:r>
      <w:r>
        <w:br/>
        <w:t>er weckt mir selbst das Ohr.</w:t>
      </w:r>
      <w:r>
        <w:br/>
        <w:t>Gott hält sich nicht verborgen,</w:t>
      </w:r>
      <w:r>
        <w:br/>
        <w:t>führt mir den Tag empor,</w:t>
      </w:r>
      <w:r>
        <w:br/>
        <w:t>daß ich mit seinem Worte</w:t>
      </w:r>
      <w:r>
        <w:br/>
        <w:t>begrüß‘ das neue Licht.</w:t>
      </w:r>
      <w:r>
        <w:br/>
        <w:t>Schon an der Dämmerung Pforte</w:t>
      </w:r>
      <w:r>
        <w:br/>
        <w:t>ist er mir nah und spricht.</w:t>
      </w:r>
    </w:p>
    <w:p w14:paraId="155A4B20" w14:textId="77777777" w:rsidR="00406312" w:rsidRDefault="00406312" w:rsidP="00406312">
      <w:pPr>
        <w:pStyle w:val="StandardWeb"/>
      </w:pPr>
      <w:r>
        <w:t>2. Er spricht wie an dem Tage,</w:t>
      </w:r>
      <w:r>
        <w:br/>
        <w:t>da er die Welt erschuf.</w:t>
      </w:r>
      <w:r>
        <w:br/>
        <w:t>Da schweigen Angst und Klage;</w:t>
      </w:r>
      <w:r>
        <w:br/>
        <w:t>nichts gilt mehr als sein Ruf!</w:t>
      </w:r>
      <w:r>
        <w:br/>
        <w:t>Das Wort der ewigen Treue,</w:t>
      </w:r>
      <w:r>
        <w:br/>
        <w:t>die Gott uns Menschen schwört,</w:t>
      </w:r>
      <w:r>
        <w:br/>
        <w:t>erfahre ich aufs neue</w:t>
      </w:r>
      <w:r>
        <w:br/>
        <w:t>so wie ein Jünger hört.</w:t>
      </w:r>
    </w:p>
    <w:p w14:paraId="4400D088" w14:textId="77777777" w:rsidR="00406312" w:rsidRDefault="00406312" w:rsidP="00406312">
      <w:pPr>
        <w:pStyle w:val="StandardWeb"/>
      </w:pPr>
      <w:r>
        <w:t>3. Er will, daß ich mich füge.</w:t>
      </w:r>
      <w:r>
        <w:br/>
        <w:t>Ich gehe nicht zurück.</w:t>
      </w:r>
      <w:r>
        <w:br/>
        <w:t>Hab‘ nur in ihm Genüge,</w:t>
      </w:r>
      <w:r>
        <w:br/>
        <w:t>in seinem Wort mein Glück.</w:t>
      </w:r>
      <w:r>
        <w:br/>
        <w:t>Ich werde nicht zuschanden,</w:t>
      </w:r>
      <w:r>
        <w:br/>
        <w:t xml:space="preserve">wenn ich nur ihn </w:t>
      </w:r>
      <w:proofErr w:type="spellStart"/>
      <w:r>
        <w:t>vernehm</w:t>
      </w:r>
      <w:proofErr w:type="spellEnd"/>
      <w:r>
        <w:t>‘:</w:t>
      </w:r>
      <w:r>
        <w:br/>
        <w:t>Gott löst mich aus den Banden!</w:t>
      </w:r>
      <w:r>
        <w:br/>
        <w:t>Gott macht mich ihm genehm!</w:t>
      </w:r>
    </w:p>
    <w:p w14:paraId="6E4CDD4D" w14:textId="77777777" w:rsidR="00406312" w:rsidRDefault="00406312" w:rsidP="00406312">
      <w:pPr>
        <w:pStyle w:val="StandardWeb"/>
      </w:pPr>
      <w:r>
        <w:t>4. Er ist mir täglich nahe</w:t>
      </w:r>
      <w:r>
        <w:br/>
        <w:t>und spricht mich selbst gerecht.</w:t>
      </w:r>
      <w:r>
        <w:br/>
        <w:t xml:space="preserve">Was ich von ihm </w:t>
      </w:r>
      <w:proofErr w:type="spellStart"/>
      <w:r>
        <w:t>empfahe</w:t>
      </w:r>
      <w:proofErr w:type="spellEnd"/>
      <w:r>
        <w:t>,</w:t>
      </w:r>
      <w:r>
        <w:br/>
        <w:t>gibt sonst kein Herr dem Knecht.</w:t>
      </w:r>
      <w:r>
        <w:br/>
        <w:t>Wie wohl hat’s hier der Sklave –</w:t>
      </w:r>
      <w:r>
        <w:br/>
        <w:t>der Herr hält sich bereit,</w:t>
      </w:r>
      <w:r>
        <w:br/>
        <w:t>daß er ihn aus dem Schlafe</w:t>
      </w:r>
      <w:r>
        <w:br/>
        <w:t xml:space="preserve">zu seinem Dienst </w:t>
      </w:r>
      <w:proofErr w:type="spellStart"/>
      <w:r>
        <w:t>geleit</w:t>
      </w:r>
      <w:proofErr w:type="spellEnd"/>
      <w:r>
        <w:t>‘!</w:t>
      </w:r>
    </w:p>
    <w:p w14:paraId="15D2C265" w14:textId="77777777" w:rsidR="00406312" w:rsidRDefault="00406312" w:rsidP="00406312">
      <w:pPr>
        <w:pStyle w:val="StandardWeb"/>
      </w:pPr>
      <w:r>
        <w:t>5. Er will mich früh umhüllen</w:t>
      </w:r>
      <w:r>
        <w:br/>
        <w:t>mit seinem Wort und Licht,</w:t>
      </w:r>
      <w:r>
        <w:br/>
        <w:t>verheißen und erfüllen,</w:t>
      </w:r>
      <w:r>
        <w:br/>
        <w:t>damit mir nichts gebricht;</w:t>
      </w:r>
      <w:r>
        <w:br/>
        <w:t>will vollen Lohn mir zahlen,</w:t>
      </w:r>
      <w:r>
        <w:br/>
        <w:t>fragt nicht, ob ich versag‘.</w:t>
      </w:r>
      <w:r>
        <w:br/>
        <w:t>Sein Wort will helle strahlen,</w:t>
      </w:r>
      <w:r>
        <w:br/>
        <w:t>wie dunkel auch der Tag!</w:t>
      </w:r>
    </w:p>
    <w:p w14:paraId="310CDF03" w14:textId="77777777" w:rsidR="00406312" w:rsidRDefault="00406312" w:rsidP="00406312">
      <w:pPr>
        <w:pStyle w:val="berschrift1"/>
      </w:pPr>
      <w:r w:rsidRPr="00406312">
        <w:t>Klepper, Jochen – Schon bricht des Tages Glanz hervor</w:t>
      </w:r>
    </w:p>
    <w:p w14:paraId="55D44151" w14:textId="77777777" w:rsidR="00406312" w:rsidRDefault="00406312" w:rsidP="00406312">
      <w:pPr>
        <w:pStyle w:val="StandardWeb"/>
      </w:pPr>
      <w:r>
        <w:t>1. Schon bricht des Tages Glanz hervor.</w:t>
      </w:r>
      <w:r>
        <w:br/>
        <w:t>Voll Demut fleht zu Gott empor,</w:t>
      </w:r>
      <w:r>
        <w:br/>
        <w:t>daß, was auch diesen Tag geschieht,</w:t>
      </w:r>
      <w:r>
        <w:br/>
        <w:t xml:space="preserve">vor allem Unheil er </w:t>
      </w:r>
      <w:proofErr w:type="spellStart"/>
      <w:r>
        <w:t>behüt</w:t>
      </w:r>
      <w:proofErr w:type="spellEnd"/>
      <w:r>
        <w:t>.</w:t>
      </w:r>
    </w:p>
    <w:p w14:paraId="4ADAA85A" w14:textId="77777777" w:rsidR="00406312" w:rsidRDefault="00406312" w:rsidP="00406312">
      <w:pPr>
        <w:pStyle w:val="StandardWeb"/>
      </w:pPr>
      <w:r>
        <w:t>2. Er halte uns die Lippen rein;</w:t>
      </w:r>
      <w:r>
        <w:br/>
        <w:t xml:space="preserve">kein Hader darf uns heut </w:t>
      </w:r>
      <w:proofErr w:type="spellStart"/>
      <w:r>
        <w:t>entzwei’n</w:t>
      </w:r>
      <w:proofErr w:type="spellEnd"/>
      <w:r>
        <w:t>.</w:t>
      </w:r>
      <w:r>
        <w:br/>
        <w:t>Er mache unser Auge frei</w:t>
      </w:r>
      <w:r>
        <w:br/>
        <w:t>und zeige, was da eitel sei.</w:t>
      </w:r>
    </w:p>
    <w:p w14:paraId="41795C10" w14:textId="77777777" w:rsidR="00406312" w:rsidRDefault="00406312" w:rsidP="00406312">
      <w:pPr>
        <w:pStyle w:val="StandardWeb"/>
      </w:pPr>
      <w:r>
        <w:t>3. Ringt um des Herzens Lauterkeit!</w:t>
      </w:r>
      <w:r>
        <w:br/>
        <w:t>Legt ab des Herzens Härtigkeit!</w:t>
      </w:r>
      <w:r>
        <w:br/>
        <w:t>Des Fleisches Hoffart beugt und brecht!</w:t>
      </w:r>
      <w:r>
        <w:br/>
        <w:t>Und Trank und Speise brauchet recht.</w:t>
      </w:r>
    </w:p>
    <w:p w14:paraId="67CDA3B5" w14:textId="77777777" w:rsidR="00406312" w:rsidRDefault="00406312" w:rsidP="00406312">
      <w:pPr>
        <w:pStyle w:val="StandardWeb"/>
      </w:pPr>
      <w:r>
        <w:t>4. Auf daß, wenn dann die Sonne sinkt</w:t>
      </w:r>
      <w:r>
        <w:br/>
        <w:t>und Dunkel wieder uns umringt,</w:t>
      </w:r>
      <w:r>
        <w:br/>
        <w:t>wir ledig aller Last der Welt</w:t>
      </w:r>
      <w:r>
        <w:br/>
        <w:t>lobsingen dem im Sternenzelt.</w:t>
      </w:r>
    </w:p>
    <w:p w14:paraId="570E450C" w14:textId="77777777" w:rsidR="00406312" w:rsidRDefault="00406312" w:rsidP="00406312">
      <w:pPr>
        <w:pStyle w:val="StandardWeb"/>
      </w:pPr>
      <w:r>
        <w:t>5. Lob dem, der unser Vater ist,</w:t>
      </w:r>
      <w:r>
        <w:br/>
        <w:t>und seinem Sohne Jesus Christ,</w:t>
      </w:r>
      <w:r>
        <w:br/>
        <w:t>dem Geist auch, der uns Trost verleiht,</w:t>
      </w:r>
      <w:r>
        <w:br/>
        <w:t>vordem, jetzt und in Ewigkeit.</w:t>
      </w:r>
    </w:p>
    <w:p w14:paraId="703E37E5" w14:textId="77777777" w:rsidR="0096114B" w:rsidRDefault="0096114B">
      <w:pPr>
        <w:spacing w:after="0" w:line="240" w:lineRule="auto"/>
        <w:rPr>
          <w:rFonts w:eastAsia="Times New Roman"/>
          <w:b/>
          <w:bCs/>
          <w:color w:val="000000"/>
          <w:kern w:val="36"/>
          <w:sz w:val="36"/>
          <w:szCs w:val="48"/>
          <w:lang w:eastAsia="de-DE"/>
        </w:rPr>
      </w:pPr>
      <w:r>
        <w:br w:type="page"/>
      </w:r>
    </w:p>
    <w:p w14:paraId="5DEF91CC" w14:textId="6F88DAC9" w:rsidR="0096114B" w:rsidRDefault="0096114B" w:rsidP="0096114B">
      <w:pPr>
        <w:pStyle w:val="berschrift1"/>
      </w:pPr>
      <w:proofErr w:type="spellStart"/>
      <w:r w:rsidRPr="0096114B">
        <w:t>Kolross</w:t>
      </w:r>
      <w:proofErr w:type="spellEnd"/>
      <w:r w:rsidRPr="0096114B">
        <w:t xml:space="preserve">, Johann – Ein Geistlich </w:t>
      </w:r>
      <w:proofErr w:type="spellStart"/>
      <w:r w:rsidRPr="0096114B">
        <w:t>lied</w:t>
      </w:r>
      <w:proofErr w:type="spellEnd"/>
      <w:r w:rsidRPr="0096114B">
        <w:t xml:space="preserve">, zu singen, wenn man des morgens </w:t>
      </w:r>
      <w:proofErr w:type="spellStart"/>
      <w:r w:rsidRPr="0096114B">
        <w:t>auffstehet</w:t>
      </w:r>
      <w:proofErr w:type="spellEnd"/>
      <w:r w:rsidRPr="0096114B">
        <w:t>.</w:t>
      </w:r>
    </w:p>
    <w:p w14:paraId="4AB921A4" w14:textId="77777777" w:rsidR="0096114B" w:rsidRDefault="0096114B" w:rsidP="0096114B">
      <w:pPr>
        <w:pStyle w:val="StandardWeb"/>
      </w:pPr>
      <w:proofErr w:type="spellStart"/>
      <w:r>
        <w:t>ICh</w:t>
      </w:r>
      <w:proofErr w:type="spellEnd"/>
      <w:r>
        <w:t xml:space="preserve"> </w:t>
      </w:r>
      <w:proofErr w:type="spellStart"/>
      <w:r>
        <w:t>danck</w:t>
      </w:r>
      <w:proofErr w:type="spellEnd"/>
      <w:r>
        <w:t xml:space="preserve"> dir, lieber HERRE,</w:t>
      </w:r>
      <w:r>
        <w:br/>
        <w:t xml:space="preserve">das du mich hast </w:t>
      </w:r>
      <w:proofErr w:type="spellStart"/>
      <w:r>
        <w:t>bewart</w:t>
      </w:r>
      <w:proofErr w:type="spellEnd"/>
      <w:r>
        <w:br/>
        <w:t xml:space="preserve">In dieser </w:t>
      </w:r>
      <w:proofErr w:type="spellStart"/>
      <w:r>
        <w:t>nacht</w:t>
      </w:r>
      <w:proofErr w:type="spellEnd"/>
      <w:r>
        <w:t xml:space="preserve"> </w:t>
      </w:r>
      <w:proofErr w:type="spellStart"/>
      <w:r>
        <w:t>geferde</w:t>
      </w:r>
      <w:proofErr w:type="spellEnd"/>
      <w:r>
        <w:t>,</w:t>
      </w:r>
      <w:r>
        <w:br/>
      </w:r>
      <w:proofErr w:type="spellStart"/>
      <w:r>
        <w:t>darinn</w:t>
      </w:r>
      <w:proofErr w:type="spellEnd"/>
      <w:r>
        <w:t xml:space="preserve"> ich lag so hart</w:t>
      </w:r>
      <w:r>
        <w:br/>
        <w:t xml:space="preserve">Mit </w:t>
      </w:r>
      <w:proofErr w:type="spellStart"/>
      <w:r>
        <w:t>finsternis</w:t>
      </w:r>
      <w:proofErr w:type="spellEnd"/>
      <w:r>
        <w:t xml:space="preserve"> </w:t>
      </w:r>
      <w:proofErr w:type="spellStart"/>
      <w:r>
        <w:t>umbfangen</w:t>
      </w:r>
      <w:proofErr w:type="spellEnd"/>
      <w:r>
        <w:t>,</w:t>
      </w:r>
      <w:r>
        <w:br/>
        <w:t>darzu in grosser not,</w:t>
      </w:r>
      <w:r>
        <w:br/>
        <w:t>darzu ich bin entgangen,</w:t>
      </w:r>
      <w:r>
        <w:br/>
      </w:r>
      <w:proofErr w:type="spellStart"/>
      <w:r>
        <w:t>halffstu</w:t>
      </w:r>
      <w:proofErr w:type="spellEnd"/>
      <w:r>
        <w:t xml:space="preserve"> mir, HERRE Gott.</w:t>
      </w:r>
    </w:p>
    <w:p w14:paraId="3B4C64F3" w14:textId="77777777" w:rsidR="0096114B" w:rsidRDefault="0096114B" w:rsidP="0096114B">
      <w:pPr>
        <w:pStyle w:val="StandardWeb"/>
      </w:pPr>
      <w:r>
        <w:t xml:space="preserve">Mit </w:t>
      </w:r>
      <w:proofErr w:type="spellStart"/>
      <w:r>
        <w:t>danck</w:t>
      </w:r>
      <w:proofErr w:type="spellEnd"/>
      <w:r>
        <w:t xml:space="preserve"> </w:t>
      </w:r>
      <w:proofErr w:type="spellStart"/>
      <w:r>
        <w:t>wil</w:t>
      </w:r>
      <w:proofErr w:type="spellEnd"/>
      <w:r>
        <w:t xml:space="preserve"> ich dich loben,</w:t>
      </w:r>
      <w:r>
        <w:br/>
        <w:t>o du mein Gott und HERR,</w:t>
      </w:r>
      <w:r>
        <w:br/>
        <w:t xml:space="preserve">Im </w:t>
      </w:r>
      <w:proofErr w:type="spellStart"/>
      <w:r>
        <w:t>himel</w:t>
      </w:r>
      <w:proofErr w:type="spellEnd"/>
      <w:r>
        <w:t xml:space="preserve"> hoch dort oben,.</w:t>
      </w:r>
      <w:r>
        <w:br/>
        <w:t xml:space="preserve">den tag mich auch </w:t>
      </w:r>
      <w:proofErr w:type="spellStart"/>
      <w:r>
        <w:t>gewer</w:t>
      </w:r>
      <w:proofErr w:type="spellEnd"/>
      <w:r>
        <w:t>,</w:t>
      </w:r>
      <w:r>
        <w:br/>
      </w:r>
      <w:proofErr w:type="spellStart"/>
      <w:r>
        <w:t>Warumb</w:t>
      </w:r>
      <w:proofErr w:type="spellEnd"/>
      <w:r>
        <w:t xml:space="preserve"> ich dich thu bitten</w:t>
      </w:r>
      <w:r>
        <w:br/>
        <w:t>und auch dein will mag sein.,</w:t>
      </w:r>
      <w:r>
        <w:br/>
      </w:r>
      <w:proofErr w:type="spellStart"/>
      <w:r>
        <w:t>leit</w:t>
      </w:r>
      <w:proofErr w:type="spellEnd"/>
      <w:r>
        <w:t xml:space="preserve"> mich in deinen </w:t>
      </w:r>
      <w:proofErr w:type="spellStart"/>
      <w:r>
        <w:t>sitten</w:t>
      </w:r>
      <w:proofErr w:type="spellEnd"/>
      <w:r>
        <w:br/>
        <w:t>und brich den willen mein,</w:t>
      </w:r>
    </w:p>
    <w:p w14:paraId="7CC985FB" w14:textId="77777777" w:rsidR="0096114B" w:rsidRDefault="0096114B" w:rsidP="0096114B">
      <w:pPr>
        <w:pStyle w:val="StandardWeb"/>
      </w:pPr>
      <w:r>
        <w:t>Das ich, HERR, nicht abweiche</w:t>
      </w:r>
      <w:r>
        <w:br/>
        <w:t xml:space="preserve">von deiner rechten </w:t>
      </w:r>
      <w:proofErr w:type="spellStart"/>
      <w:r>
        <w:t>ban</w:t>
      </w:r>
      <w:proofErr w:type="spellEnd"/>
      <w:r>
        <w:t>,</w:t>
      </w:r>
      <w:r>
        <w:br/>
        <w:t>Der feind mich nicht erschleiche,</w:t>
      </w:r>
      <w:r>
        <w:br/>
        <w:t xml:space="preserve">damit ich </w:t>
      </w:r>
      <w:proofErr w:type="spellStart"/>
      <w:r>
        <w:t>jrr</w:t>
      </w:r>
      <w:proofErr w:type="spellEnd"/>
      <w:r>
        <w:t xml:space="preserve"> möcht </w:t>
      </w:r>
      <w:proofErr w:type="spellStart"/>
      <w:r>
        <w:t>gan</w:t>
      </w:r>
      <w:proofErr w:type="spellEnd"/>
      <w:r>
        <w:t>.</w:t>
      </w:r>
      <w:r>
        <w:br/>
        <w:t xml:space="preserve">Erhalt mich durch dein </w:t>
      </w:r>
      <w:proofErr w:type="spellStart"/>
      <w:r>
        <w:t>güte</w:t>
      </w:r>
      <w:proofErr w:type="spellEnd"/>
      <w:r>
        <w:t>,</w:t>
      </w:r>
      <w:r>
        <w:br/>
        <w:t xml:space="preserve">das </w:t>
      </w:r>
      <w:proofErr w:type="spellStart"/>
      <w:r>
        <w:t>bit</w:t>
      </w:r>
      <w:proofErr w:type="spellEnd"/>
      <w:r>
        <w:t xml:space="preserve"> ich </w:t>
      </w:r>
      <w:proofErr w:type="spellStart"/>
      <w:r>
        <w:t>vleissig</w:t>
      </w:r>
      <w:proofErr w:type="spellEnd"/>
      <w:r>
        <w:t xml:space="preserve"> dich,</w:t>
      </w:r>
      <w:r>
        <w:br/>
        <w:t xml:space="preserve">fürs </w:t>
      </w:r>
      <w:proofErr w:type="spellStart"/>
      <w:r>
        <w:t>Teuffels</w:t>
      </w:r>
      <w:proofErr w:type="spellEnd"/>
      <w:r>
        <w:t xml:space="preserve"> </w:t>
      </w:r>
      <w:proofErr w:type="spellStart"/>
      <w:r>
        <w:t>list</w:t>
      </w:r>
      <w:proofErr w:type="spellEnd"/>
      <w:r>
        <w:t xml:space="preserve"> und wüten,</w:t>
      </w:r>
      <w:r>
        <w:br/>
        <w:t>damit er setzt an mich.</w:t>
      </w:r>
    </w:p>
    <w:p w14:paraId="5A25E7DE" w14:textId="77777777" w:rsidR="0096114B" w:rsidRDefault="0096114B" w:rsidP="0096114B">
      <w:pPr>
        <w:pStyle w:val="StandardWeb"/>
      </w:pPr>
      <w:r>
        <w:t>Den glauben mir verleihe</w:t>
      </w:r>
      <w:r>
        <w:br/>
        <w:t xml:space="preserve">an dein Son </w:t>
      </w:r>
      <w:proofErr w:type="spellStart"/>
      <w:r>
        <w:t>Jhesum</w:t>
      </w:r>
      <w:proofErr w:type="spellEnd"/>
      <w:r>
        <w:t xml:space="preserve"> Christ,</w:t>
      </w:r>
      <w:r>
        <w:br/>
        <w:t xml:space="preserve">Mein </w:t>
      </w:r>
      <w:proofErr w:type="spellStart"/>
      <w:r>
        <w:t>sund</w:t>
      </w:r>
      <w:proofErr w:type="spellEnd"/>
      <w:r>
        <w:t xml:space="preserve"> mir auch verzeihe</w:t>
      </w:r>
      <w:r>
        <w:br/>
      </w:r>
      <w:proofErr w:type="spellStart"/>
      <w:r>
        <w:t>alhie</w:t>
      </w:r>
      <w:proofErr w:type="spellEnd"/>
      <w:r>
        <w:t xml:space="preserve"> zu dieser </w:t>
      </w:r>
      <w:proofErr w:type="spellStart"/>
      <w:r>
        <w:t>frist</w:t>
      </w:r>
      <w:proofErr w:type="spellEnd"/>
      <w:r>
        <w:t>.</w:t>
      </w:r>
      <w:r>
        <w:br/>
        <w:t>Du wirst mirs nicht versagen,</w:t>
      </w:r>
      <w:r>
        <w:br/>
        <w:t>wie du verheissen hast,</w:t>
      </w:r>
      <w:r>
        <w:br/>
        <w:t xml:space="preserve">das er mein </w:t>
      </w:r>
      <w:proofErr w:type="spellStart"/>
      <w:r>
        <w:t>sund</w:t>
      </w:r>
      <w:proofErr w:type="spellEnd"/>
      <w:r>
        <w:t xml:space="preserve"> thut tragen</w:t>
      </w:r>
      <w:r>
        <w:br/>
        <w:t>und lös mich von dem last.</w:t>
      </w:r>
    </w:p>
    <w:p w14:paraId="7B3D08E2" w14:textId="77777777" w:rsidR="0096114B" w:rsidRDefault="0096114B" w:rsidP="0096114B">
      <w:pPr>
        <w:pStyle w:val="StandardWeb"/>
      </w:pPr>
      <w:r>
        <w:t xml:space="preserve">Die </w:t>
      </w:r>
      <w:proofErr w:type="spellStart"/>
      <w:r>
        <w:t>hoffnung</w:t>
      </w:r>
      <w:proofErr w:type="spellEnd"/>
      <w:r>
        <w:t xml:space="preserve"> mir auch </w:t>
      </w:r>
      <w:proofErr w:type="spellStart"/>
      <w:r>
        <w:t>gibe</w:t>
      </w:r>
      <w:proofErr w:type="spellEnd"/>
      <w:r>
        <w:t>,</w:t>
      </w:r>
      <w:r>
        <w:br/>
        <w:t>die nicht verderben lest,</w:t>
      </w:r>
      <w:r>
        <w:br/>
        <w:t>Darzu ein Christliche liebe</w:t>
      </w:r>
      <w:r>
        <w:br/>
        <w:t>zu dem, der mich verletzt:</w:t>
      </w:r>
      <w:r>
        <w:br/>
        <w:t xml:space="preserve">Das ich </w:t>
      </w:r>
      <w:proofErr w:type="spellStart"/>
      <w:r>
        <w:t>jm</w:t>
      </w:r>
      <w:proofErr w:type="spellEnd"/>
      <w:r>
        <w:t xml:space="preserve"> </w:t>
      </w:r>
      <w:proofErr w:type="spellStart"/>
      <w:r>
        <w:t>guts</w:t>
      </w:r>
      <w:proofErr w:type="spellEnd"/>
      <w:r>
        <w:t xml:space="preserve"> erzeige,</w:t>
      </w:r>
      <w:r>
        <w:br/>
        <w:t xml:space="preserve">suche nicht </w:t>
      </w:r>
      <w:proofErr w:type="spellStart"/>
      <w:r>
        <w:t>darinn</w:t>
      </w:r>
      <w:proofErr w:type="spellEnd"/>
      <w:r>
        <w:t xml:space="preserve"> das mein,</w:t>
      </w:r>
      <w:r>
        <w:br/>
        <w:t>und lieb in als mich eigen</w:t>
      </w:r>
      <w:r>
        <w:br/>
        <w:t>nach all dem willen dein.</w:t>
      </w:r>
    </w:p>
    <w:p w14:paraId="6F8AD31D" w14:textId="77777777" w:rsidR="0096114B" w:rsidRDefault="0096114B" w:rsidP="0096114B">
      <w:pPr>
        <w:pStyle w:val="StandardWeb"/>
      </w:pPr>
      <w:r>
        <w:t xml:space="preserve">Dein </w:t>
      </w:r>
      <w:proofErr w:type="spellStart"/>
      <w:r>
        <w:t>wort</w:t>
      </w:r>
      <w:proofErr w:type="spellEnd"/>
      <w:r>
        <w:t xml:space="preserve"> las mich bekennen</w:t>
      </w:r>
      <w:r>
        <w:br/>
        <w:t xml:space="preserve">für dieser argen </w:t>
      </w:r>
      <w:proofErr w:type="spellStart"/>
      <w:r>
        <w:t>welt</w:t>
      </w:r>
      <w:proofErr w:type="spellEnd"/>
      <w:r>
        <w:t>,</w:t>
      </w:r>
      <w:r>
        <w:br/>
        <w:t xml:space="preserve">auch mich dein </w:t>
      </w:r>
      <w:proofErr w:type="spellStart"/>
      <w:r>
        <w:t>diener</w:t>
      </w:r>
      <w:proofErr w:type="spellEnd"/>
      <w:r>
        <w:t xml:space="preserve"> nennen,</w:t>
      </w:r>
      <w:r>
        <w:br/>
        <w:t xml:space="preserve">nicht </w:t>
      </w:r>
      <w:proofErr w:type="spellStart"/>
      <w:r>
        <w:t>förchten</w:t>
      </w:r>
      <w:proofErr w:type="spellEnd"/>
      <w:r>
        <w:t xml:space="preserve"> </w:t>
      </w:r>
      <w:proofErr w:type="spellStart"/>
      <w:r>
        <w:t>gwalt</w:t>
      </w:r>
      <w:proofErr w:type="spellEnd"/>
      <w:r>
        <w:t xml:space="preserve"> noch gelt,</w:t>
      </w:r>
      <w:r>
        <w:br/>
        <w:t xml:space="preserve">Was mich bald möcht </w:t>
      </w:r>
      <w:proofErr w:type="spellStart"/>
      <w:r>
        <w:t>abkeren</w:t>
      </w:r>
      <w:proofErr w:type="spellEnd"/>
      <w:r>
        <w:br/>
        <w:t xml:space="preserve">von deiner </w:t>
      </w:r>
      <w:proofErr w:type="spellStart"/>
      <w:r>
        <w:t>warheit</w:t>
      </w:r>
      <w:proofErr w:type="spellEnd"/>
      <w:r>
        <w:t xml:space="preserve"> klar;</w:t>
      </w:r>
      <w:r>
        <w:br/>
      </w:r>
      <w:proofErr w:type="spellStart"/>
      <w:r>
        <w:t>wölst</w:t>
      </w:r>
      <w:proofErr w:type="spellEnd"/>
      <w:r>
        <w:t xml:space="preserve"> mich auch nicht </w:t>
      </w:r>
      <w:proofErr w:type="spellStart"/>
      <w:r>
        <w:t>verscheren</w:t>
      </w:r>
      <w:proofErr w:type="spellEnd"/>
      <w:r>
        <w:br/>
        <w:t>von der Christlichen schar.</w:t>
      </w:r>
    </w:p>
    <w:p w14:paraId="3BD1FA0B" w14:textId="77777777" w:rsidR="0096114B" w:rsidRDefault="0096114B" w:rsidP="0096114B">
      <w:pPr>
        <w:pStyle w:val="StandardWeb"/>
      </w:pPr>
      <w:r>
        <w:t xml:space="preserve">Las mich den tag </w:t>
      </w:r>
      <w:proofErr w:type="spellStart"/>
      <w:r>
        <w:t>volenden</w:t>
      </w:r>
      <w:proofErr w:type="spellEnd"/>
      <w:r>
        <w:br/>
        <w:t xml:space="preserve">zu lob dem </w:t>
      </w:r>
      <w:proofErr w:type="spellStart"/>
      <w:r>
        <w:t>namen</w:t>
      </w:r>
      <w:proofErr w:type="spellEnd"/>
      <w:r>
        <w:t xml:space="preserve"> dein,</w:t>
      </w:r>
      <w:r>
        <w:br/>
        <w:t>Das ich nicht von dir wende,</w:t>
      </w:r>
      <w:r>
        <w:br/>
        <w:t>ans ende bestendig sein.</w:t>
      </w:r>
      <w:r>
        <w:br/>
      </w:r>
      <w:proofErr w:type="spellStart"/>
      <w:r>
        <w:t>Behüt</w:t>
      </w:r>
      <w:proofErr w:type="spellEnd"/>
      <w:r>
        <w:t xml:space="preserve"> mir leib und leben,</w:t>
      </w:r>
      <w:r>
        <w:br/>
        <w:t xml:space="preserve">dazu die </w:t>
      </w:r>
      <w:proofErr w:type="spellStart"/>
      <w:r>
        <w:t>frücht</w:t>
      </w:r>
      <w:proofErr w:type="spellEnd"/>
      <w:r>
        <w:t xml:space="preserve"> im </w:t>
      </w:r>
      <w:proofErr w:type="spellStart"/>
      <w:r>
        <w:t>land</w:t>
      </w:r>
      <w:proofErr w:type="spellEnd"/>
      <w:r>
        <w:t>:</w:t>
      </w:r>
      <w:r>
        <w:br/>
        <w:t>was du mir hast gegeben</w:t>
      </w:r>
      <w:r>
        <w:br/>
        <w:t xml:space="preserve">steht </w:t>
      </w:r>
      <w:proofErr w:type="spellStart"/>
      <w:r>
        <w:t>alls</w:t>
      </w:r>
      <w:proofErr w:type="spellEnd"/>
      <w:r>
        <w:t xml:space="preserve"> in deiner </w:t>
      </w:r>
      <w:proofErr w:type="spellStart"/>
      <w:r>
        <w:t>hand</w:t>
      </w:r>
      <w:proofErr w:type="spellEnd"/>
      <w:r>
        <w:t>.</w:t>
      </w:r>
    </w:p>
    <w:p w14:paraId="0172513D" w14:textId="77777777" w:rsidR="0096114B" w:rsidRDefault="0096114B" w:rsidP="0096114B">
      <w:pPr>
        <w:pStyle w:val="StandardWeb"/>
      </w:pPr>
      <w:r>
        <w:t>HERR Christ! dir lob ich sage</w:t>
      </w:r>
      <w:r>
        <w:br/>
      </w:r>
      <w:proofErr w:type="spellStart"/>
      <w:r>
        <w:t>umb</w:t>
      </w:r>
      <w:proofErr w:type="spellEnd"/>
      <w:r>
        <w:t xml:space="preserve"> deiner </w:t>
      </w:r>
      <w:proofErr w:type="spellStart"/>
      <w:r>
        <w:t>wolthat</w:t>
      </w:r>
      <w:proofErr w:type="spellEnd"/>
      <w:r>
        <w:t xml:space="preserve"> all,</w:t>
      </w:r>
      <w:r>
        <w:br/>
        <w:t>Die du mir diesen tage</w:t>
      </w:r>
      <w:r>
        <w:br/>
        <w:t xml:space="preserve">erzeigt hast </w:t>
      </w:r>
      <w:proofErr w:type="spellStart"/>
      <w:r>
        <w:t>uberall</w:t>
      </w:r>
      <w:proofErr w:type="spellEnd"/>
      <w:r>
        <w:t>.</w:t>
      </w:r>
      <w:r>
        <w:br/>
        <w:t xml:space="preserve">Dein </w:t>
      </w:r>
      <w:proofErr w:type="spellStart"/>
      <w:r>
        <w:t>namen</w:t>
      </w:r>
      <w:proofErr w:type="spellEnd"/>
      <w:r>
        <w:t xml:space="preserve"> </w:t>
      </w:r>
      <w:proofErr w:type="spellStart"/>
      <w:r>
        <w:t>wil</w:t>
      </w:r>
      <w:proofErr w:type="spellEnd"/>
      <w:r>
        <w:t xml:space="preserve"> ich preisen,</w:t>
      </w:r>
      <w:r>
        <w:br/>
        <w:t>der du allein bist gut,</w:t>
      </w:r>
      <w:r>
        <w:br/>
        <w:t>mit deinem leib mich speise,</w:t>
      </w:r>
      <w:r>
        <w:br/>
      </w:r>
      <w:proofErr w:type="spellStart"/>
      <w:r>
        <w:t>trenck</w:t>
      </w:r>
      <w:proofErr w:type="spellEnd"/>
      <w:r>
        <w:t xml:space="preserve"> mich mit deinem </w:t>
      </w:r>
      <w:proofErr w:type="spellStart"/>
      <w:r>
        <w:t>blut</w:t>
      </w:r>
      <w:proofErr w:type="spellEnd"/>
      <w:r>
        <w:t>.</w:t>
      </w:r>
    </w:p>
    <w:p w14:paraId="19A35174" w14:textId="77777777" w:rsidR="0096114B" w:rsidRDefault="0096114B" w:rsidP="0096114B">
      <w:pPr>
        <w:pStyle w:val="StandardWeb"/>
      </w:pPr>
      <w:r>
        <w:t>Dein ist allein die ehre,</w:t>
      </w:r>
      <w:r>
        <w:br/>
        <w:t xml:space="preserve">dein ist allein der </w:t>
      </w:r>
      <w:proofErr w:type="spellStart"/>
      <w:r>
        <w:t>rhum</w:t>
      </w:r>
      <w:proofErr w:type="spellEnd"/>
      <w:r>
        <w:t>;</w:t>
      </w:r>
      <w:r>
        <w:br/>
        <w:t xml:space="preserve">Die </w:t>
      </w:r>
      <w:proofErr w:type="spellStart"/>
      <w:r>
        <w:t>rache</w:t>
      </w:r>
      <w:proofErr w:type="spellEnd"/>
      <w:r>
        <w:t xml:space="preserve"> dir niemands wehre,</w:t>
      </w:r>
      <w:r>
        <w:br/>
        <w:t xml:space="preserve">dein </w:t>
      </w:r>
      <w:proofErr w:type="spellStart"/>
      <w:r>
        <w:t>segen</w:t>
      </w:r>
      <w:proofErr w:type="spellEnd"/>
      <w:r>
        <w:t xml:space="preserve"> zu uns </w:t>
      </w:r>
      <w:proofErr w:type="spellStart"/>
      <w:r>
        <w:t>kom</w:t>
      </w:r>
      <w:proofErr w:type="spellEnd"/>
      <w:r>
        <w:t>,</w:t>
      </w:r>
      <w:r>
        <w:br/>
        <w:t xml:space="preserve">Das wir im </w:t>
      </w:r>
      <w:proofErr w:type="spellStart"/>
      <w:r>
        <w:t>fried</w:t>
      </w:r>
      <w:proofErr w:type="spellEnd"/>
      <w:r>
        <w:t xml:space="preserve"> </w:t>
      </w:r>
      <w:proofErr w:type="spellStart"/>
      <w:r>
        <w:t>entschlaffen</w:t>
      </w:r>
      <w:proofErr w:type="spellEnd"/>
      <w:r>
        <w:t>,</w:t>
      </w:r>
      <w:r>
        <w:br/>
        <w:t xml:space="preserve">mit </w:t>
      </w:r>
      <w:proofErr w:type="spellStart"/>
      <w:r>
        <w:t>gnaden</w:t>
      </w:r>
      <w:proofErr w:type="spellEnd"/>
      <w:r>
        <w:t xml:space="preserve"> zu uns eil,</w:t>
      </w:r>
      <w:r>
        <w:br/>
        <w:t xml:space="preserve">gib uns des </w:t>
      </w:r>
      <w:proofErr w:type="spellStart"/>
      <w:r>
        <w:t>glaubens</w:t>
      </w:r>
      <w:proofErr w:type="spellEnd"/>
      <w:r>
        <w:t xml:space="preserve"> </w:t>
      </w:r>
      <w:proofErr w:type="spellStart"/>
      <w:r>
        <w:t>waffen</w:t>
      </w:r>
      <w:proofErr w:type="spellEnd"/>
      <w:r>
        <w:br/>
        <w:t xml:space="preserve">fürs </w:t>
      </w:r>
      <w:proofErr w:type="spellStart"/>
      <w:r>
        <w:t>Teuffels</w:t>
      </w:r>
      <w:proofErr w:type="spellEnd"/>
      <w:r>
        <w:t xml:space="preserve"> listige </w:t>
      </w:r>
      <w:proofErr w:type="spellStart"/>
      <w:r>
        <w:t>pfeil</w:t>
      </w:r>
      <w:proofErr w:type="spellEnd"/>
      <w:r>
        <w:t>.</w:t>
      </w:r>
      <w:r>
        <w:br/>
        <w:t>Amen.</w:t>
      </w:r>
    </w:p>
    <w:p w14:paraId="164B7888" w14:textId="77777777" w:rsidR="0096114B" w:rsidRDefault="0096114B">
      <w:pPr>
        <w:spacing w:after="0" w:line="240" w:lineRule="auto"/>
        <w:rPr>
          <w:rFonts w:eastAsia="Times New Roman"/>
          <w:b/>
          <w:bCs/>
          <w:color w:val="000000"/>
          <w:kern w:val="36"/>
          <w:sz w:val="36"/>
          <w:szCs w:val="48"/>
          <w:lang w:eastAsia="de-DE"/>
        </w:rPr>
      </w:pPr>
      <w:r>
        <w:br w:type="page"/>
      </w:r>
    </w:p>
    <w:p w14:paraId="39074558" w14:textId="1DF3352B" w:rsidR="00406312" w:rsidRDefault="00406312" w:rsidP="00406312">
      <w:pPr>
        <w:pStyle w:val="berschrift1"/>
      </w:pPr>
      <w:r w:rsidRPr="00406312">
        <w:t>Krummacher, Friedrich Adolf der Ältere – Die dunklen Schatten fliehen</w:t>
      </w:r>
    </w:p>
    <w:p w14:paraId="66FC04DA" w14:textId="77777777" w:rsidR="00406312" w:rsidRDefault="00406312" w:rsidP="00406312">
      <w:pPr>
        <w:pStyle w:val="StandardWeb"/>
      </w:pPr>
      <w:r>
        <w:t>Die dunklen Schatten fliehen,</w:t>
      </w:r>
      <w:r>
        <w:br/>
        <w:t>Der Morgenhimmel glänzt;</w:t>
      </w:r>
      <w:r>
        <w:br/>
        <w:t>Der Berge Spitzen glühen</w:t>
      </w:r>
      <w:r>
        <w:br/>
        <w:t>Vom jungen Licht umkränzt.</w:t>
      </w:r>
      <w:r>
        <w:br/>
        <w:t>Sey uns gegrüßt, du holdes Licht!</w:t>
      </w:r>
      <w:r>
        <w:br/>
        <w:t>Du säumest, doch verläßt uns nicht.</w:t>
      </w:r>
    </w:p>
    <w:p w14:paraId="6D530EC3" w14:textId="77777777" w:rsidR="00406312" w:rsidRDefault="00406312" w:rsidP="00406312">
      <w:pPr>
        <w:pStyle w:val="StandardWeb"/>
      </w:pPr>
      <w:r>
        <w:t>Das Gute kommt von oben;</w:t>
      </w:r>
      <w:r>
        <w:br/>
        <w:t>Da wohnt des Lichtes Quell!</w:t>
      </w:r>
      <w:r>
        <w:br/>
        <w:t>Wo Morgenstern‘ ihn loben,</w:t>
      </w:r>
      <w:r>
        <w:br/>
        <w:t>da ist es ewig hell.</w:t>
      </w:r>
      <w:r>
        <w:br/>
        <w:t>Wir wandeln hier im dunkeln Thal;</w:t>
      </w:r>
      <w:r>
        <w:br/>
        <w:t>Doch leuchtet uns des Himmels Strahl.</w:t>
      </w:r>
    </w:p>
    <w:p w14:paraId="266A3A70" w14:textId="77777777" w:rsidR="00406312" w:rsidRDefault="00406312" w:rsidP="00406312">
      <w:pPr>
        <w:pStyle w:val="StandardWeb"/>
      </w:pPr>
      <w:r>
        <w:t>O Vater, sende Segen</w:t>
      </w:r>
      <w:r>
        <w:br/>
        <w:t>Auf deiner Kinder Schaar!</w:t>
      </w:r>
      <w:r>
        <w:br/>
        <w:t xml:space="preserve">Uns </w:t>
      </w:r>
      <w:proofErr w:type="spellStart"/>
      <w:r>
        <w:t>leucht</w:t>
      </w:r>
      <w:proofErr w:type="spellEnd"/>
      <w:r>
        <w:t>‘ auf dunklen Wegen</w:t>
      </w:r>
      <w:r>
        <w:br/>
        <w:t>Dein Antlitz immerdar.</w:t>
      </w:r>
      <w:r>
        <w:br/>
        <w:t>Erhebe du dein Angesicht,</w:t>
      </w:r>
      <w:r>
        <w:br/>
        <w:t xml:space="preserve">Verlaß uns nicht, verlaß uns nicht! </w:t>
      </w:r>
    </w:p>
    <w:p w14:paraId="22B8EC9C" w14:textId="77777777" w:rsidR="0096114B" w:rsidRDefault="0096114B">
      <w:pPr>
        <w:spacing w:after="0" w:line="240" w:lineRule="auto"/>
        <w:rPr>
          <w:rFonts w:eastAsia="Times New Roman"/>
          <w:b/>
          <w:bCs/>
          <w:color w:val="000000"/>
          <w:kern w:val="36"/>
          <w:sz w:val="36"/>
          <w:szCs w:val="48"/>
          <w:lang w:eastAsia="de-DE"/>
        </w:rPr>
      </w:pPr>
      <w:r>
        <w:br w:type="page"/>
      </w:r>
    </w:p>
    <w:p w14:paraId="5E135DD4" w14:textId="685BBEF0" w:rsidR="00406312" w:rsidRDefault="00406312" w:rsidP="00406312">
      <w:pPr>
        <w:pStyle w:val="berschrift1"/>
      </w:pPr>
      <w:proofErr w:type="spellStart"/>
      <w:r w:rsidRPr="00406312">
        <w:t>Lörs</w:t>
      </w:r>
      <w:proofErr w:type="spellEnd"/>
      <w:r w:rsidRPr="00406312">
        <w:t>, Arnold – Der Morgenwecker</w:t>
      </w:r>
    </w:p>
    <w:p w14:paraId="28036F6D" w14:textId="77777777" w:rsidR="00406312" w:rsidRDefault="00406312" w:rsidP="00406312">
      <w:pPr>
        <w:pStyle w:val="StandardWeb"/>
      </w:pPr>
      <w:r>
        <w:t>Der Tag des Heils kommt freudenreich,</w:t>
      </w:r>
      <w:r>
        <w:br/>
        <w:t>Die Nacht der Sünd‘ und Schatten weich‘,</w:t>
      </w:r>
      <w:r>
        <w:br/>
        <w:t>‚Die Nacht der Trübsal bald verschwind‘,</w:t>
      </w:r>
      <w:r>
        <w:br/>
        <w:t>Des Todes Nacht uns süß entbind‘!</w:t>
      </w:r>
    </w:p>
    <w:p w14:paraId="26D6612C" w14:textId="77777777" w:rsidR="00406312" w:rsidRDefault="00406312" w:rsidP="00406312">
      <w:pPr>
        <w:pStyle w:val="StandardWeb"/>
      </w:pPr>
      <w:r>
        <w:t>Die Quell‘ des Lichts bringt Licht herfür,</w:t>
      </w:r>
      <w:r>
        <w:br/>
        <w:t>Der Geist klopft an: die Treue spür‘,</w:t>
      </w:r>
      <w:r>
        <w:br/>
        <w:t xml:space="preserve">Vom Schlaf erwach, dem Gast </w:t>
      </w:r>
      <w:proofErr w:type="spellStart"/>
      <w:r>
        <w:t>aufthu</w:t>
      </w:r>
      <w:proofErr w:type="spellEnd"/>
      <w:r>
        <w:t>‘,</w:t>
      </w:r>
      <w:r>
        <w:br/>
        <w:t>Mit Frucht und Nutz den Tag bring zu!</w:t>
      </w:r>
    </w:p>
    <w:p w14:paraId="095A8DC9" w14:textId="77777777" w:rsidR="00406312" w:rsidRDefault="00406312" w:rsidP="00406312">
      <w:pPr>
        <w:pStyle w:val="StandardWeb"/>
      </w:pPr>
      <w:r>
        <w:t xml:space="preserve">Das Lied der </w:t>
      </w:r>
      <w:proofErr w:type="spellStart"/>
      <w:r>
        <w:t>Morgenröth</w:t>
      </w:r>
      <w:proofErr w:type="spellEnd"/>
      <w:r>
        <w:t xml:space="preserve">‘ </w:t>
      </w:r>
      <w:proofErr w:type="spellStart"/>
      <w:r>
        <w:t>stimm</w:t>
      </w:r>
      <w:proofErr w:type="spellEnd"/>
      <w:r>
        <w:t xml:space="preserve"> an,</w:t>
      </w:r>
      <w:r>
        <w:br/>
        <w:t>Den Herren lob, was loben kann,</w:t>
      </w:r>
      <w:r>
        <w:br/>
        <w:t>Die Morgensterne schweigen nicht,</w:t>
      </w:r>
      <w:r>
        <w:br/>
        <w:t>Es jauchzen Gottes Söhn‘ im Licht.</w:t>
      </w:r>
    </w:p>
    <w:p w14:paraId="71FDFF5B" w14:textId="77777777" w:rsidR="00406312" w:rsidRDefault="00406312" w:rsidP="00406312">
      <w:pPr>
        <w:pStyle w:val="StandardWeb"/>
      </w:pPr>
      <w:r>
        <w:t xml:space="preserve">Die Himmelsfackel </w:t>
      </w:r>
      <w:proofErr w:type="spellStart"/>
      <w:r>
        <w:t>leucht</w:t>
      </w:r>
      <w:proofErr w:type="spellEnd"/>
      <w:r>
        <w:t>‘ und strahlt,</w:t>
      </w:r>
      <w:r>
        <w:br/>
        <w:t xml:space="preserve">Die </w:t>
      </w:r>
      <w:proofErr w:type="spellStart"/>
      <w:r>
        <w:t>güldne</w:t>
      </w:r>
      <w:proofErr w:type="spellEnd"/>
      <w:r>
        <w:t xml:space="preserve"> Sonn‘ das Rund bemalt,</w:t>
      </w:r>
      <w:r>
        <w:br/>
        <w:t>Das Aug‘ der Welt jetzt funkelt hell,</w:t>
      </w:r>
      <w:r>
        <w:br/>
        <w:t>Der Läufer eilt und rinnet schnell.</w:t>
      </w:r>
    </w:p>
    <w:p w14:paraId="383A2DC3" w14:textId="77777777" w:rsidR="00406312" w:rsidRDefault="00406312" w:rsidP="00406312">
      <w:pPr>
        <w:pStyle w:val="StandardWeb"/>
      </w:pPr>
      <w:r>
        <w:t>Dem Vorgang folg‘ und Gott vertrau:</w:t>
      </w:r>
      <w:r>
        <w:br/>
        <w:t>Dich stärk‘ der frische Morgenthau,</w:t>
      </w:r>
      <w:r>
        <w:br/>
        <w:t>Es glänz‘ des Frommen Pfad ohn‘ Klag,</w:t>
      </w:r>
      <w:r>
        <w:br/>
        <w:t>Und schein‘ bis auf den vollen Tag!</w:t>
      </w:r>
    </w:p>
    <w:p w14:paraId="2AFA544E" w14:textId="77777777" w:rsidR="00406312" w:rsidRDefault="00406312" w:rsidP="00406312">
      <w:pPr>
        <w:pStyle w:val="StandardWeb"/>
      </w:pPr>
      <w:r>
        <w:t xml:space="preserve">Das Ewig‘ such, die Zeit </w:t>
      </w:r>
      <w:proofErr w:type="spellStart"/>
      <w:r>
        <w:t>auskauf</w:t>
      </w:r>
      <w:proofErr w:type="spellEnd"/>
      <w:r>
        <w:t>‘,</w:t>
      </w:r>
      <w:r>
        <w:br/>
        <w:t>Setz fort den guten Kampf und Lauf,</w:t>
      </w:r>
      <w:r>
        <w:br/>
        <w:t xml:space="preserve">Der nach dem </w:t>
      </w:r>
      <w:proofErr w:type="spellStart"/>
      <w:r>
        <w:t>Vornen</w:t>
      </w:r>
      <w:proofErr w:type="spellEnd"/>
      <w:r>
        <w:t xml:space="preserve"> sich ausstreckt,</w:t>
      </w:r>
      <w:r>
        <w:br/>
        <w:t xml:space="preserve">Den Preis ergreift, und </w:t>
      </w:r>
      <w:proofErr w:type="spellStart"/>
      <w:r>
        <w:t>fürgesteckt</w:t>
      </w:r>
      <w:proofErr w:type="spellEnd"/>
      <w:r>
        <w:t>.</w:t>
      </w:r>
    </w:p>
    <w:p w14:paraId="6080EC3B" w14:textId="77777777" w:rsidR="00406312" w:rsidRDefault="00406312" w:rsidP="00406312">
      <w:pPr>
        <w:pStyle w:val="StandardWeb"/>
      </w:pPr>
      <w:r>
        <w:t>Der Mensch, die kleine Wunderwelt,</w:t>
      </w:r>
      <w:r>
        <w:br/>
        <w:t>Kein‘ Wollust such‘, kein‘ Ehr noch Geld:</w:t>
      </w:r>
      <w:r>
        <w:br/>
        <w:t>Wie bald verblüht der Lüsten Blum‘,</w:t>
      </w:r>
      <w:r>
        <w:br/>
        <w:t>Da nicht vergeht der Tugend Ruhm.</w:t>
      </w:r>
    </w:p>
    <w:p w14:paraId="4CF3809B" w14:textId="77777777" w:rsidR="00406312" w:rsidRDefault="00406312" w:rsidP="00406312">
      <w:pPr>
        <w:pStyle w:val="StandardWeb"/>
      </w:pPr>
      <w:r>
        <w:t xml:space="preserve">An Gott gedenk, ihn </w:t>
      </w:r>
      <w:proofErr w:type="spellStart"/>
      <w:r>
        <w:t>fürcht</w:t>
      </w:r>
      <w:proofErr w:type="spellEnd"/>
      <w:r>
        <w:t xml:space="preserve"> und ehr‘,</w:t>
      </w:r>
      <w:r>
        <w:br/>
        <w:t xml:space="preserve">Nach Jesu </w:t>
      </w:r>
      <w:proofErr w:type="spellStart"/>
      <w:r>
        <w:t>dürst</w:t>
      </w:r>
      <w:proofErr w:type="spellEnd"/>
      <w:r>
        <w:t>‘, sein Reich vermehr‘,</w:t>
      </w:r>
      <w:r>
        <w:br/>
        <w:t xml:space="preserve">Zum Himmel hin der Geist dich </w:t>
      </w:r>
      <w:proofErr w:type="spellStart"/>
      <w:r>
        <w:t>leit</w:t>
      </w:r>
      <w:proofErr w:type="spellEnd"/>
      <w:r>
        <w:t>‘,</w:t>
      </w:r>
      <w:r>
        <w:br/>
        <w:t>Im Herzen schmeck‘ die Süßigkeit!</w:t>
      </w:r>
    </w:p>
    <w:p w14:paraId="349986BD" w14:textId="77777777" w:rsidR="00406312" w:rsidRDefault="00406312" w:rsidP="00406312">
      <w:pPr>
        <w:pStyle w:val="StandardWeb"/>
      </w:pPr>
      <w:r>
        <w:t>Den Nächsten bau und schaff dein Heil;</w:t>
      </w:r>
      <w:r>
        <w:br/>
        <w:t>Geschwind uns trifft des Todes Pfeil:</w:t>
      </w:r>
      <w:r>
        <w:br/>
        <w:t>Leb, daß du lebst, stirb, eh du stirbst.</w:t>
      </w:r>
      <w:r>
        <w:br/>
        <w:t>Unsterblich bist und nie verdirbst.</w:t>
      </w:r>
    </w:p>
    <w:p w14:paraId="00D2BEA1" w14:textId="77777777" w:rsidR="00406312" w:rsidRDefault="00406312" w:rsidP="00406312">
      <w:pPr>
        <w:pStyle w:val="StandardWeb"/>
      </w:pPr>
      <w:r>
        <w:t>Dreieinig Gott, dreifacher Stand,</w:t>
      </w:r>
      <w:r>
        <w:br/>
        <w:t>Erhalt‘ in Fried und Liebesband,</w:t>
      </w:r>
      <w:r>
        <w:br/>
        <w:t xml:space="preserve">Lehr, wahr‘ und </w:t>
      </w:r>
      <w:proofErr w:type="spellStart"/>
      <w:r>
        <w:t>nähr</w:t>
      </w:r>
      <w:proofErr w:type="spellEnd"/>
      <w:r>
        <w:t>‘, voll Segen sei,</w:t>
      </w:r>
      <w:r>
        <w:br/>
        <w:t>Ein Jeder thu sein‘ Pflicht dabei!</w:t>
      </w:r>
    </w:p>
    <w:p w14:paraId="3025ACE2" w14:textId="77777777" w:rsidR="0096114B" w:rsidRDefault="0096114B">
      <w:pPr>
        <w:spacing w:after="0" w:line="240" w:lineRule="auto"/>
        <w:rPr>
          <w:rFonts w:eastAsia="Times New Roman"/>
          <w:b/>
          <w:bCs/>
          <w:color w:val="000000"/>
          <w:kern w:val="36"/>
          <w:sz w:val="36"/>
          <w:szCs w:val="48"/>
          <w:lang w:eastAsia="de-DE"/>
        </w:rPr>
      </w:pPr>
      <w:r>
        <w:br w:type="page"/>
      </w:r>
    </w:p>
    <w:p w14:paraId="78568419" w14:textId="2B59D3F8" w:rsidR="00406312" w:rsidRDefault="00406312" w:rsidP="00406312">
      <w:pPr>
        <w:pStyle w:val="berschrift1"/>
      </w:pPr>
      <w:proofErr w:type="spellStart"/>
      <w:r w:rsidRPr="00406312">
        <w:t>Mathesius</w:t>
      </w:r>
      <w:proofErr w:type="spellEnd"/>
      <w:r w:rsidRPr="00406312">
        <w:t>, Johann – Aus meines Herzens Grunde</w:t>
      </w:r>
    </w:p>
    <w:p w14:paraId="2A16BB87" w14:textId="77777777" w:rsidR="00406312" w:rsidRDefault="00406312" w:rsidP="00406312">
      <w:pPr>
        <w:pStyle w:val="StandardWeb"/>
      </w:pPr>
      <w:r>
        <w:t>Aus meines Herzens Grunde</w:t>
      </w:r>
      <w:r>
        <w:br/>
        <w:t>Sag ich dir Lob und Dank</w:t>
      </w:r>
      <w:r>
        <w:br/>
        <w:t>In dieser Morgenstunde,</w:t>
      </w:r>
      <w:r>
        <w:br/>
        <w:t>Dazu mein Leben lang,</w:t>
      </w:r>
      <w:r>
        <w:br/>
        <w:t>O Gott in deinem Thron</w:t>
      </w:r>
      <w:r>
        <w:br/>
        <w:t>Dir zu Preis, Lob und Ehren</w:t>
      </w:r>
      <w:r>
        <w:br/>
        <w:t>Durch Christum unsern Herren,</w:t>
      </w:r>
      <w:r>
        <w:br/>
        <w:t>Dein eingebornen Sohn.</w:t>
      </w:r>
    </w:p>
    <w:p w14:paraId="4524FB0A" w14:textId="77777777" w:rsidR="00406312" w:rsidRDefault="00406312" w:rsidP="00406312">
      <w:pPr>
        <w:pStyle w:val="StandardWeb"/>
      </w:pPr>
      <w:r>
        <w:t>Und daß du mich aus Gnaden</w:t>
      </w:r>
      <w:r>
        <w:br/>
        <w:t>In dieser vergangnen Nacht</w:t>
      </w:r>
      <w:r>
        <w:br/>
        <w:t xml:space="preserve">Vor </w:t>
      </w:r>
      <w:proofErr w:type="spellStart"/>
      <w:r>
        <w:t>G’fahr</w:t>
      </w:r>
      <w:proofErr w:type="spellEnd"/>
      <w:r>
        <w:t xml:space="preserve"> und allem Schaden</w:t>
      </w:r>
      <w:r>
        <w:br/>
        <w:t>Behütet und bewacht:</w:t>
      </w:r>
      <w:r>
        <w:br/>
        <w:t>Ich bitt demüthiglich,</w:t>
      </w:r>
      <w:r>
        <w:br/>
        <w:t>Wollst mir mein Sünd vergeben,</w:t>
      </w:r>
      <w:r>
        <w:br/>
        <w:t>Womit in diesem Leben</w:t>
      </w:r>
      <w:r>
        <w:br/>
        <w:t>Ich hab erzürnet dich.</w:t>
      </w:r>
    </w:p>
    <w:p w14:paraId="36BF9609" w14:textId="77777777" w:rsidR="00406312" w:rsidRDefault="00406312" w:rsidP="00406312">
      <w:pPr>
        <w:pStyle w:val="StandardWeb"/>
      </w:pPr>
      <w:r>
        <w:t xml:space="preserve">Du wollst auch </w:t>
      </w:r>
      <w:proofErr w:type="spellStart"/>
      <w:r>
        <w:t>gnädiglichen</w:t>
      </w:r>
      <w:proofErr w:type="spellEnd"/>
      <w:r>
        <w:br/>
        <w:t xml:space="preserve">Mich </w:t>
      </w:r>
      <w:proofErr w:type="spellStart"/>
      <w:r>
        <w:t>b’hüten</w:t>
      </w:r>
      <w:proofErr w:type="spellEnd"/>
      <w:r>
        <w:t xml:space="preserve"> diesen Tag</w:t>
      </w:r>
      <w:r>
        <w:br/>
        <w:t>Vor des Teufels List und Wüthen</w:t>
      </w:r>
      <w:r>
        <w:br/>
        <w:t>Vor Sünden und vor Schmach,</w:t>
      </w:r>
      <w:r>
        <w:br/>
        <w:t xml:space="preserve">Vor Feuer und </w:t>
      </w:r>
      <w:proofErr w:type="spellStart"/>
      <w:r>
        <w:t>Wassersnoth</w:t>
      </w:r>
      <w:proofErr w:type="spellEnd"/>
      <w:r>
        <w:t>,</w:t>
      </w:r>
      <w:r>
        <w:br/>
        <w:t>Vor Armuth und vor Schanden,</w:t>
      </w:r>
      <w:r>
        <w:br/>
        <w:t>Vor Ketten und vor Banden,</w:t>
      </w:r>
      <w:r>
        <w:br/>
        <w:t>Vor bösem schnellen Tod.</w:t>
      </w:r>
    </w:p>
    <w:p w14:paraId="6EEBA438" w14:textId="77777777" w:rsidR="00406312" w:rsidRDefault="00406312" w:rsidP="00406312">
      <w:pPr>
        <w:pStyle w:val="StandardWeb"/>
      </w:pPr>
      <w:r>
        <w:t>Mein Seel, mein Leib, mein Leben,</w:t>
      </w:r>
      <w:r>
        <w:br/>
        <w:t>Mein Weib, Gut, Ehr und Kind</w:t>
      </w:r>
      <w:r>
        <w:br/>
        <w:t>In deine Hände thu geben,</w:t>
      </w:r>
      <w:r>
        <w:br/>
        <w:t xml:space="preserve">Dazu mein </w:t>
      </w:r>
      <w:proofErr w:type="spellStart"/>
      <w:r>
        <w:t>Hausgesind</w:t>
      </w:r>
      <w:proofErr w:type="spellEnd"/>
      <w:r>
        <w:t>;</w:t>
      </w:r>
      <w:r>
        <w:br/>
        <w:t>Ist dein Geschenk und Gab:</w:t>
      </w:r>
      <w:r>
        <w:br/>
        <w:t>Mein Eltern und Verwandten,</w:t>
      </w:r>
      <w:r>
        <w:br/>
        <w:t>Mein Brüder und Bekannten</w:t>
      </w:r>
      <w:r>
        <w:br/>
        <w:t>Und Alles, was ich hab.</w:t>
      </w:r>
    </w:p>
    <w:p w14:paraId="6107E716" w14:textId="77777777" w:rsidR="00406312" w:rsidRDefault="00406312" w:rsidP="00406312">
      <w:pPr>
        <w:pStyle w:val="StandardWeb"/>
      </w:pPr>
      <w:r>
        <w:t>Dein Engel laß auch bleiben</w:t>
      </w:r>
      <w:r>
        <w:br/>
        <w:t>Und weichen nicht von mir,</w:t>
      </w:r>
      <w:r>
        <w:br/>
        <w:t>Den Satan zu vertreiben,</w:t>
      </w:r>
      <w:r>
        <w:br/>
        <w:t>Auf daß der böse Feind hier</w:t>
      </w:r>
      <w:r>
        <w:br/>
        <w:t>In diesem Jammerthal</w:t>
      </w:r>
      <w:r>
        <w:br/>
        <w:t xml:space="preserve">Sein </w:t>
      </w:r>
      <w:proofErr w:type="spellStart"/>
      <w:r>
        <w:t>Tück</w:t>
      </w:r>
      <w:proofErr w:type="spellEnd"/>
      <w:r>
        <w:t xml:space="preserve"> an mir nicht übe,</w:t>
      </w:r>
      <w:r>
        <w:br/>
        <w:t>Leib und Seel nicht betrübe</w:t>
      </w:r>
      <w:r>
        <w:br/>
        <w:t>Und bring mich nicht zu Fall.</w:t>
      </w:r>
    </w:p>
    <w:p w14:paraId="073922D1" w14:textId="77777777" w:rsidR="00406312" w:rsidRDefault="00406312" w:rsidP="00406312">
      <w:pPr>
        <w:pStyle w:val="StandardWeb"/>
      </w:pPr>
      <w:r>
        <w:t>Gott will ich lassen rathen,</w:t>
      </w:r>
      <w:r>
        <w:br/>
        <w:t>Denn er all Ding vermag;</w:t>
      </w:r>
      <w:r>
        <w:br/>
        <w:t xml:space="preserve">Er </w:t>
      </w:r>
      <w:proofErr w:type="spellStart"/>
      <w:r>
        <w:t>g’segne</w:t>
      </w:r>
      <w:proofErr w:type="spellEnd"/>
      <w:r>
        <w:t xml:space="preserve"> meine Thaten,</w:t>
      </w:r>
      <w:r>
        <w:br/>
        <w:t xml:space="preserve">Mein Vornehmen und </w:t>
      </w:r>
      <w:proofErr w:type="spellStart"/>
      <w:r>
        <w:t>Sach</w:t>
      </w:r>
      <w:proofErr w:type="spellEnd"/>
      <w:r>
        <w:t>!</w:t>
      </w:r>
      <w:r>
        <w:br/>
        <w:t>Denn ich ihm heimgestellt</w:t>
      </w:r>
      <w:r>
        <w:br/>
        <w:t>Mein Leib, mein Seel, mein Leben</w:t>
      </w:r>
      <w:r>
        <w:br/>
        <w:t>Und was er mir sonst geben:</w:t>
      </w:r>
      <w:r>
        <w:br/>
        <w:t>Er mach’s, wie’s ihm gefällt!</w:t>
      </w:r>
    </w:p>
    <w:p w14:paraId="35F96E03" w14:textId="77777777" w:rsidR="00406312" w:rsidRDefault="00406312" w:rsidP="00406312">
      <w:pPr>
        <w:pStyle w:val="StandardWeb"/>
      </w:pPr>
      <w:r>
        <w:t xml:space="preserve">Darauf so </w:t>
      </w:r>
      <w:proofErr w:type="spellStart"/>
      <w:r>
        <w:t>sprech</w:t>
      </w:r>
      <w:proofErr w:type="spellEnd"/>
      <w:r>
        <w:t xml:space="preserve"> ich Amen</w:t>
      </w:r>
      <w:r>
        <w:br/>
        <w:t>Und zweifle nicht daran,</w:t>
      </w:r>
      <w:r>
        <w:br/>
        <w:t xml:space="preserve">Gott wird es </w:t>
      </w:r>
      <w:proofErr w:type="spellStart"/>
      <w:r>
        <w:t>all’s</w:t>
      </w:r>
      <w:proofErr w:type="spellEnd"/>
      <w:r>
        <w:t xml:space="preserve"> zusammen</w:t>
      </w:r>
      <w:r>
        <w:br/>
        <w:t xml:space="preserve">Ihm wohlgefallen </w:t>
      </w:r>
      <w:proofErr w:type="spellStart"/>
      <w:r>
        <w:t>lan</w:t>
      </w:r>
      <w:proofErr w:type="spellEnd"/>
      <w:r>
        <w:t>.</w:t>
      </w:r>
      <w:r>
        <w:br/>
        <w:t>Und streck nun aus mein Hand,</w:t>
      </w:r>
      <w:r>
        <w:br/>
        <w:t>Greif an das Werk mit Freuden,</w:t>
      </w:r>
      <w:r>
        <w:br/>
        <w:t xml:space="preserve">Dazu mich Gott hat </w:t>
      </w:r>
      <w:proofErr w:type="spellStart"/>
      <w:r>
        <w:t>b’scheiden</w:t>
      </w:r>
      <w:proofErr w:type="spellEnd"/>
      <w:r>
        <w:br/>
        <w:t>In mein Beruf und Stand.</w:t>
      </w:r>
    </w:p>
    <w:p w14:paraId="5911F6AF" w14:textId="77777777" w:rsidR="0096114B" w:rsidRDefault="0096114B">
      <w:pPr>
        <w:spacing w:after="0" w:line="240" w:lineRule="auto"/>
        <w:rPr>
          <w:rFonts w:eastAsia="Times New Roman"/>
          <w:b/>
          <w:bCs/>
          <w:color w:val="000000"/>
          <w:kern w:val="36"/>
          <w:sz w:val="36"/>
          <w:szCs w:val="48"/>
          <w:lang w:eastAsia="de-DE"/>
        </w:rPr>
      </w:pPr>
      <w:r>
        <w:br w:type="page"/>
      </w:r>
    </w:p>
    <w:p w14:paraId="744E7990" w14:textId="30662123" w:rsidR="00406312" w:rsidRDefault="00406312" w:rsidP="00406312">
      <w:pPr>
        <w:pStyle w:val="berschrift1"/>
        <w:rPr>
          <w:sz w:val="48"/>
        </w:rPr>
      </w:pPr>
      <w:r>
        <w:t xml:space="preserve">Neander, </w:t>
      </w:r>
      <w:r w:rsidRPr="00406312">
        <w:t>Joachim – Der am Morgen Singende</w:t>
      </w:r>
    </w:p>
    <w:p w14:paraId="019A8B78" w14:textId="77777777" w:rsidR="00406312" w:rsidRDefault="00406312" w:rsidP="00406312">
      <w:pPr>
        <w:pStyle w:val="StandardWeb"/>
      </w:pPr>
      <w:r>
        <w:t>O aller-höchster Menschen-Hüter!</w:t>
      </w:r>
      <w:r>
        <w:br/>
        <w:t xml:space="preserve">Du </w:t>
      </w:r>
      <w:proofErr w:type="spellStart"/>
      <w:r>
        <w:t>unbegreifflich</w:t>
      </w:r>
      <w:proofErr w:type="spellEnd"/>
      <w:r>
        <w:t xml:space="preserve"> höchstes Gut,</w:t>
      </w:r>
      <w:r>
        <w:br/>
        <w:t xml:space="preserve">Ich will dir </w:t>
      </w:r>
      <w:proofErr w:type="spellStart"/>
      <w:r>
        <w:t>opffern</w:t>
      </w:r>
      <w:proofErr w:type="spellEnd"/>
      <w:r>
        <w:t xml:space="preserve"> Hertz und Muth;</w:t>
      </w:r>
      <w:r>
        <w:br/>
        <w:t xml:space="preserve">Stimmt an mit mir, </w:t>
      </w:r>
      <w:proofErr w:type="spellStart"/>
      <w:r>
        <w:t>gedenckt</w:t>
      </w:r>
      <w:proofErr w:type="spellEnd"/>
      <w:r>
        <w:t xml:space="preserve"> der Güter,</w:t>
      </w:r>
      <w:r>
        <w:br/>
        <w:t>All ihr Gemüther.</w:t>
      </w:r>
    </w:p>
    <w:p w14:paraId="20E51B57" w14:textId="77777777" w:rsidR="00406312" w:rsidRDefault="00406312" w:rsidP="00406312">
      <w:pPr>
        <w:pStyle w:val="StandardWeb"/>
      </w:pPr>
      <w:r>
        <w:t>HErr, deiner Krafft ich nur zuschreibe,</w:t>
      </w:r>
      <w:r>
        <w:br/>
        <w:t xml:space="preserve">Dass ich noch </w:t>
      </w:r>
      <w:proofErr w:type="spellStart"/>
      <w:r>
        <w:t>Othem</w:t>
      </w:r>
      <w:proofErr w:type="spellEnd"/>
      <w:r>
        <w:t xml:space="preserve"> </w:t>
      </w:r>
      <w:proofErr w:type="spellStart"/>
      <w:r>
        <w:t>schöpffen</w:t>
      </w:r>
      <w:proofErr w:type="spellEnd"/>
      <w:r>
        <w:t xml:space="preserve"> </w:t>
      </w:r>
      <w:proofErr w:type="spellStart"/>
      <w:r>
        <w:t>kan</w:t>
      </w:r>
      <w:proofErr w:type="spellEnd"/>
      <w:r>
        <w:t>,</w:t>
      </w:r>
      <w:r>
        <w:br/>
        <w:t>Du nimmst dich gnädig meiner an,</w:t>
      </w:r>
      <w:r>
        <w:br/>
        <w:t>Du Vatter-Hertz, mich nicht vertreibe,</w:t>
      </w:r>
      <w:r>
        <w:br/>
        <w:t>Heut bey mir bleibe.</w:t>
      </w:r>
    </w:p>
    <w:p w14:paraId="10569A8C" w14:textId="77777777" w:rsidR="00406312" w:rsidRDefault="00406312" w:rsidP="00406312">
      <w:pPr>
        <w:pStyle w:val="StandardWeb"/>
      </w:pPr>
      <w:r>
        <w:t>Israels GOTT, da ist mein Wille,</w:t>
      </w:r>
      <w:r>
        <w:br/>
        <w:t xml:space="preserve">Der sich dir willig </w:t>
      </w:r>
      <w:proofErr w:type="spellStart"/>
      <w:r>
        <w:t>untergiebt</w:t>
      </w:r>
      <w:proofErr w:type="spellEnd"/>
      <w:r>
        <w:t>,</w:t>
      </w:r>
      <w:r>
        <w:br/>
        <w:t>Dich über ALLES gerne liebt,</w:t>
      </w:r>
      <w:r>
        <w:br/>
        <w:t>Das ist mein Wunsch, in früher Stille,</w:t>
      </w:r>
      <w:r>
        <w:br/>
        <w:t>O Gnaden-Fülle!</w:t>
      </w:r>
    </w:p>
    <w:p w14:paraId="6573A5D7" w14:textId="77777777" w:rsidR="00406312" w:rsidRDefault="00406312" w:rsidP="00406312">
      <w:pPr>
        <w:pStyle w:val="StandardWeb"/>
      </w:pPr>
      <w:r>
        <w:t>Dein Angesicht mich heilig leite,</w:t>
      </w:r>
      <w:r>
        <w:br/>
        <w:t xml:space="preserve">Dein Auge </w:t>
      </w:r>
      <w:proofErr w:type="spellStart"/>
      <w:r>
        <w:t>kräfftig</w:t>
      </w:r>
      <w:proofErr w:type="spellEnd"/>
      <w:r>
        <w:t xml:space="preserve"> </w:t>
      </w:r>
      <w:proofErr w:type="spellStart"/>
      <w:r>
        <w:t>auff</w:t>
      </w:r>
      <w:proofErr w:type="spellEnd"/>
      <w:r>
        <w:t xml:space="preserve"> mich </w:t>
      </w:r>
      <w:proofErr w:type="spellStart"/>
      <w:r>
        <w:t>seh</w:t>
      </w:r>
      <w:proofErr w:type="spellEnd"/>
      <w:r>
        <w:t>‘,</w:t>
      </w:r>
      <w:r>
        <w:br/>
        <w:t>Ich reise, geh‘ sitz oder steh‘,</w:t>
      </w:r>
      <w:r>
        <w:br/>
        <w:t>Mich zu der Ewigkeit begleite,</w:t>
      </w:r>
      <w:r>
        <w:br/>
        <w:t>HErr, mich bereite.</w:t>
      </w:r>
    </w:p>
    <w:p w14:paraId="20AE1B69" w14:textId="77777777" w:rsidR="00406312" w:rsidRDefault="00406312" w:rsidP="00406312">
      <w:pPr>
        <w:pStyle w:val="StandardWeb"/>
      </w:pPr>
      <w:r>
        <w:t>Lass Seel und Leib, so du gegeben,</w:t>
      </w:r>
      <w:r>
        <w:br/>
        <w:t>Stäts seyn in deiner Furcht bereit,</w:t>
      </w:r>
      <w:r>
        <w:br/>
        <w:t>Als Waffen der Gerechtigkeit,</w:t>
      </w:r>
      <w:r>
        <w:br/>
        <w:t>Auch in dem Tod dir anzukleben,</w:t>
      </w:r>
      <w:r>
        <w:br/>
        <w:t>O Seelen-Leben!</w:t>
      </w:r>
    </w:p>
    <w:p w14:paraId="525E5553" w14:textId="77777777" w:rsidR="00406312" w:rsidRDefault="00406312" w:rsidP="00406312">
      <w:pPr>
        <w:pStyle w:val="StandardWeb"/>
      </w:pPr>
      <w:proofErr w:type="spellStart"/>
      <w:r>
        <w:t>Gesegne</w:t>
      </w:r>
      <w:proofErr w:type="spellEnd"/>
      <w:r>
        <w:t xml:space="preserve"> mich </w:t>
      </w:r>
      <w:proofErr w:type="spellStart"/>
      <w:r>
        <w:t>auff</w:t>
      </w:r>
      <w:proofErr w:type="spellEnd"/>
      <w:r>
        <w:t xml:space="preserve"> meinen Wegen,</w:t>
      </w:r>
      <w:r>
        <w:br/>
        <w:t xml:space="preserve">Mein Thun und Lassen </w:t>
      </w:r>
      <w:proofErr w:type="spellStart"/>
      <w:r>
        <w:t>lencke</w:t>
      </w:r>
      <w:proofErr w:type="spellEnd"/>
      <w:r>
        <w:t xml:space="preserve"> du,</w:t>
      </w:r>
      <w:r>
        <w:br/>
        <w:t>In Unruh bleibe meine Ruh‘,</w:t>
      </w:r>
      <w:r>
        <w:br/>
        <w:t>Biss ich zuletzt mich werde legen,</w:t>
      </w:r>
      <w:r>
        <w:br/>
        <w:t>In Fried und Segen.</w:t>
      </w:r>
    </w:p>
    <w:p w14:paraId="0090E46B" w14:textId="77777777" w:rsidR="0096114B" w:rsidRDefault="0096114B">
      <w:pPr>
        <w:spacing w:after="0" w:line="240" w:lineRule="auto"/>
        <w:rPr>
          <w:rFonts w:eastAsia="Times New Roman"/>
          <w:b/>
          <w:bCs/>
          <w:color w:val="000000"/>
          <w:kern w:val="36"/>
          <w:sz w:val="36"/>
          <w:szCs w:val="48"/>
          <w:lang w:eastAsia="de-DE"/>
        </w:rPr>
      </w:pPr>
      <w:r>
        <w:br w:type="page"/>
      </w:r>
    </w:p>
    <w:p w14:paraId="7A4CFC66" w14:textId="21316F8B" w:rsidR="00406312" w:rsidRDefault="00406312" w:rsidP="00406312">
      <w:pPr>
        <w:pStyle w:val="berschrift1"/>
      </w:pPr>
      <w:r w:rsidRPr="00406312">
        <w:t>Nicolai, Philipp – Wie schön leuchtet der Morgenstern</w:t>
      </w:r>
    </w:p>
    <w:p w14:paraId="767BE00B" w14:textId="77777777" w:rsidR="00406312" w:rsidRDefault="00406312" w:rsidP="00406312">
      <w:pPr>
        <w:pStyle w:val="StandardWeb"/>
      </w:pPr>
      <w:r>
        <w:t>Wie schön leuchtet der Morgenstern</w:t>
      </w:r>
      <w:r>
        <w:br/>
        <w:t>Voll Gnad‘ und Wahrheit von dem Herrn,</w:t>
      </w:r>
      <w:r>
        <w:br/>
        <w:t>Die süße Wurzel Jesse!</w:t>
      </w:r>
      <w:r>
        <w:br/>
        <w:t xml:space="preserve">Du Sohn David </w:t>
      </w:r>
      <w:proofErr w:type="spellStart"/>
      <w:r>
        <w:t>zus</w:t>
      </w:r>
      <w:proofErr w:type="spellEnd"/>
      <w:r>
        <w:t xml:space="preserve"> Jakobs Stamm,</w:t>
      </w:r>
      <w:r>
        <w:br/>
        <w:t>Mein König und mein Bräutigam,</w:t>
      </w:r>
      <w:r>
        <w:br/>
        <w:t>Hast mir mein Herz besessen,</w:t>
      </w:r>
      <w:r>
        <w:br/>
        <w:t>Lieblich, freundlich,</w:t>
      </w:r>
      <w:r>
        <w:br/>
        <w:t>Schön und herrlich, groß und ehrlich,</w:t>
      </w:r>
      <w:r>
        <w:br/>
        <w:t>Reich von Gaben,</w:t>
      </w:r>
      <w:r>
        <w:br/>
        <w:t>Hoch und sehr prächtig erhaben!</w:t>
      </w:r>
    </w:p>
    <w:p w14:paraId="094F041B" w14:textId="77777777" w:rsidR="00406312" w:rsidRDefault="00406312" w:rsidP="00406312">
      <w:pPr>
        <w:pStyle w:val="StandardWeb"/>
      </w:pPr>
      <w:r>
        <w:t xml:space="preserve">2. Ei meine Perl‘, du werte </w:t>
      </w:r>
      <w:proofErr w:type="spellStart"/>
      <w:r>
        <w:t>Kron</w:t>
      </w:r>
      <w:proofErr w:type="spellEnd"/>
      <w:r>
        <w:t>‘,</w:t>
      </w:r>
      <w:r>
        <w:br/>
      </w:r>
      <w:proofErr w:type="spellStart"/>
      <w:r>
        <w:t>Wahr’r</w:t>
      </w:r>
      <w:proofErr w:type="spellEnd"/>
      <w:r>
        <w:t xml:space="preserve"> Gottes- und Mariensohn,</w:t>
      </w:r>
      <w:r>
        <w:br/>
        <w:t xml:space="preserve">Ein </w:t>
      </w:r>
      <w:proofErr w:type="spellStart"/>
      <w:r>
        <w:t>hochgeborner</w:t>
      </w:r>
      <w:proofErr w:type="spellEnd"/>
      <w:r>
        <w:t xml:space="preserve"> König!</w:t>
      </w:r>
      <w:r>
        <w:br/>
        <w:t xml:space="preserve">Mein Herz heißt dich ein </w:t>
      </w:r>
      <w:proofErr w:type="spellStart"/>
      <w:r>
        <w:t>Lilium</w:t>
      </w:r>
      <w:proofErr w:type="spellEnd"/>
      <w:r>
        <w:t>,</w:t>
      </w:r>
      <w:r>
        <w:br/>
        <w:t>Dein süßes Evangelium</w:t>
      </w:r>
      <w:r>
        <w:br/>
        <w:t>Ist lauter Milch und Honig.</w:t>
      </w:r>
      <w:r>
        <w:br/>
        <w:t>Ei mein Blümlein,</w:t>
      </w:r>
      <w:r>
        <w:br/>
        <w:t>Hosianna, himmlisch Manna,</w:t>
      </w:r>
      <w:r>
        <w:br/>
        <w:t>Das wir essen,</w:t>
      </w:r>
      <w:r>
        <w:br/>
        <w:t>Deiner kann ich nicht vergessen!</w:t>
      </w:r>
    </w:p>
    <w:p w14:paraId="375D27E5" w14:textId="77777777" w:rsidR="00406312" w:rsidRDefault="00406312" w:rsidP="00406312">
      <w:pPr>
        <w:pStyle w:val="StandardWeb"/>
      </w:pPr>
      <w:r>
        <w:t xml:space="preserve">3. </w:t>
      </w:r>
      <w:proofErr w:type="spellStart"/>
      <w:r>
        <w:t>Geuss</w:t>
      </w:r>
      <w:proofErr w:type="spellEnd"/>
      <w:r>
        <w:t xml:space="preserve"> sehr tief in mein Herz hinein,</w:t>
      </w:r>
      <w:r>
        <w:br/>
        <w:t>Du heller Jaspis und Rubin,</w:t>
      </w:r>
      <w:r>
        <w:br/>
        <w:t>Die Flamme deiner Liebe</w:t>
      </w:r>
      <w:r>
        <w:br/>
        <w:t>Und erfreu‘ mich, daß ich doch bleib‘</w:t>
      </w:r>
      <w:r>
        <w:br/>
        <w:t>An deinem auserwählten Leib</w:t>
      </w:r>
      <w:r>
        <w:br/>
        <w:t>Ein‘ lebendige Rippe!</w:t>
      </w:r>
      <w:r>
        <w:br/>
        <w:t>Nach dir ist mir,</w:t>
      </w:r>
      <w:r>
        <w:br/>
      </w:r>
      <w:proofErr w:type="spellStart"/>
      <w:r>
        <w:t>Gratiosa</w:t>
      </w:r>
      <w:proofErr w:type="spellEnd"/>
      <w:r>
        <w:t xml:space="preserve"> </w:t>
      </w:r>
      <w:proofErr w:type="spellStart"/>
      <w:r>
        <w:t>coeli</w:t>
      </w:r>
      <w:proofErr w:type="spellEnd"/>
      <w:r>
        <w:t xml:space="preserve"> rosa,</w:t>
      </w:r>
      <w:r>
        <w:br/>
        <w:t>Krank und glimmet</w:t>
      </w:r>
      <w:r>
        <w:br/>
        <w:t>Mein Herz, durch Liebe verwundet.</w:t>
      </w:r>
    </w:p>
    <w:p w14:paraId="0BD05CDA" w14:textId="77777777" w:rsidR="00406312" w:rsidRDefault="00406312" w:rsidP="00406312">
      <w:pPr>
        <w:pStyle w:val="StandardWeb"/>
      </w:pPr>
      <w:r>
        <w:t>4. Von Gott kommt mir ein Freudenschein,</w:t>
      </w:r>
      <w:r>
        <w:br/>
        <w:t>Wenn du mit deinen Äugelein</w:t>
      </w:r>
      <w:r>
        <w:br/>
        <w:t>Mich freundlich tust anblicken.</w:t>
      </w:r>
      <w:r>
        <w:br/>
        <w:t>O Herr Jesu, mein trautes Gut,</w:t>
      </w:r>
      <w:r>
        <w:br/>
        <w:t>Dein Wort, dein Geist, dein Leib und Blut</w:t>
      </w:r>
      <w:r>
        <w:br/>
        <w:t>Mich innerlich erquicken!</w:t>
      </w:r>
      <w:r>
        <w:br/>
        <w:t>Nimm mich freundlich</w:t>
      </w:r>
      <w:r>
        <w:br/>
        <w:t>In dein‘ Arme, daß ich warme</w:t>
      </w:r>
      <w:r>
        <w:br/>
        <w:t>Werd‘ von Gnaden!</w:t>
      </w:r>
      <w:r>
        <w:br/>
        <w:t>Auf dein Wort komm‘ ich geladen.</w:t>
      </w:r>
    </w:p>
    <w:p w14:paraId="5386D6CF" w14:textId="77777777" w:rsidR="00406312" w:rsidRDefault="00406312" w:rsidP="00406312">
      <w:pPr>
        <w:pStyle w:val="StandardWeb"/>
      </w:pPr>
      <w:r>
        <w:t>5. Herr Gott Vater, mein starker Held,</w:t>
      </w:r>
      <w:r>
        <w:br/>
        <w:t>Du hast mich ewig vor der Welt</w:t>
      </w:r>
      <w:r>
        <w:br/>
        <w:t>In deinem Sohn geliebet.</w:t>
      </w:r>
      <w:r>
        <w:br/>
        <w:t>Dein Sohn hat mich ihm selbst vertraut,</w:t>
      </w:r>
      <w:r>
        <w:br/>
        <w:t>Er ist mein Schatz, ich bin sein‘ Braut,</w:t>
      </w:r>
      <w:r>
        <w:br/>
        <w:t>Sehr hoch in ihm erfreuet.</w:t>
      </w:r>
      <w:r>
        <w:br/>
        <w:t>Eia, eia,</w:t>
      </w:r>
      <w:r>
        <w:br/>
        <w:t>Himmlisch Leben wird er geben</w:t>
      </w:r>
      <w:r>
        <w:br/>
        <w:t>Mir dort oben!</w:t>
      </w:r>
      <w:r>
        <w:br/>
        <w:t>Ewig soll mein Herz ihn loben.</w:t>
      </w:r>
    </w:p>
    <w:p w14:paraId="76EBA534" w14:textId="77777777" w:rsidR="00406312" w:rsidRDefault="00406312" w:rsidP="00406312">
      <w:pPr>
        <w:pStyle w:val="StandardWeb"/>
      </w:pPr>
      <w:r>
        <w:t xml:space="preserve">6. Zwingt die Saiten in </w:t>
      </w:r>
      <w:proofErr w:type="spellStart"/>
      <w:r>
        <w:t>Zithara</w:t>
      </w:r>
      <w:proofErr w:type="spellEnd"/>
      <w:r>
        <w:br/>
        <w:t xml:space="preserve">Und laßt die süße </w:t>
      </w:r>
      <w:proofErr w:type="spellStart"/>
      <w:r>
        <w:t>Musika</w:t>
      </w:r>
      <w:proofErr w:type="spellEnd"/>
      <w:r>
        <w:br/>
        <w:t>Ganz freudenreich erschallen,</w:t>
      </w:r>
      <w:r>
        <w:br/>
        <w:t>Daß ich möge mit Jesulein,</w:t>
      </w:r>
      <w:r>
        <w:br/>
        <w:t xml:space="preserve">Dem wunderschönen </w:t>
      </w:r>
      <w:proofErr w:type="spellStart"/>
      <w:r>
        <w:t>Bräut’gam</w:t>
      </w:r>
      <w:proofErr w:type="spellEnd"/>
      <w:r>
        <w:t xml:space="preserve"> mein,</w:t>
      </w:r>
      <w:r>
        <w:br/>
        <w:t>In steter Liebe wallen!</w:t>
      </w:r>
      <w:r>
        <w:br/>
        <w:t>Singet, springet,</w:t>
      </w:r>
      <w:r>
        <w:br/>
        <w:t>Jubilieret, triumphieret,</w:t>
      </w:r>
      <w:r>
        <w:br/>
        <w:t>Dankt dem Herren!</w:t>
      </w:r>
      <w:r>
        <w:br/>
        <w:t>Groß ist der König der Ehren!</w:t>
      </w:r>
    </w:p>
    <w:p w14:paraId="492DAC35" w14:textId="77777777" w:rsidR="00406312" w:rsidRDefault="00406312" w:rsidP="00406312">
      <w:pPr>
        <w:pStyle w:val="StandardWeb"/>
      </w:pPr>
      <w:r>
        <w:t>7. Wie bin ich doch so herzlich froh,</w:t>
      </w:r>
      <w:r>
        <w:br/>
        <w:t>Daß mein Schatz ist das A und O.</w:t>
      </w:r>
      <w:r>
        <w:br/>
        <w:t>Der Anfang und das Ende!</w:t>
      </w:r>
      <w:r>
        <w:br/>
        <w:t>Er wird mich doch zu seinem Preis</w:t>
      </w:r>
      <w:r>
        <w:br/>
        <w:t>Aufnehmen in das Paradeis,</w:t>
      </w:r>
      <w:r>
        <w:br/>
        <w:t>Des klopf‘ ich in die Hände.</w:t>
      </w:r>
      <w:r>
        <w:br/>
        <w:t>Amen! Amen!</w:t>
      </w:r>
      <w:r>
        <w:br/>
        <w:t>Komm, du schöne Freudenkrone,</w:t>
      </w:r>
      <w:r>
        <w:br/>
        <w:t>Bleib nicht lange,</w:t>
      </w:r>
      <w:r>
        <w:br/>
        <w:t>Deiner wart‘ ich mit Verlangen!</w:t>
      </w:r>
    </w:p>
    <w:p w14:paraId="3CA96D9A" w14:textId="77777777" w:rsidR="0096114B" w:rsidRDefault="0096114B">
      <w:pPr>
        <w:spacing w:after="0" w:line="240" w:lineRule="auto"/>
        <w:rPr>
          <w:rFonts w:eastAsia="Times New Roman"/>
          <w:b/>
          <w:bCs/>
          <w:color w:val="000000"/>
          <w:kern w:val="36"/>
          <w:sz w:val="36"/>
          <w:szCs w:val="48"/>
          <w:lang w:eastAsia="de-DE"/>
        </w:rPr>
      </w:pPr>
      <w:r>
        <w:br w:type="page"/>
      </w:r>
    </w:p>
    <w:p w14:paraId="7C86FD96" w14:textId="519783D5" w:rsidR="00406312" w:rsidRDefault="00406312" w:rsidP="00406312">
      <w:pPr>
        <w:pStyle w:val="berschrift1"/>
        <w:rPr>
          <w:sz w:val="48"/>
        </w:rPr>
      </w:pPr>
      <w:r w:rsidRPr="00406312">
        <w:t>Opitz, Martin – Morgenandacht</w:t>
      </w:r>
    </w:p>
    <w:p w14:paraId="61BB5A40" w14:textId="77777777" w:rsidR="00406312" w:rsidRDefault="00406312" w:rsidP="00406312">
      <w:pPr>
        <w:pStyle w:val="StandardWeb"/>
      </w:pPr>
      <w:r>
        <w:t>O Licht, geboren aus dem Lichte,</w:t>
      </w:r>
      <w:r>
        <w:br/>
        <w:t>O Sonne der Gerechtigkeit,</w:t>
      </w:r>
      <w:r>
        <w:br/>
        <w:t>Du schickst uns wieder zu Gesichte</w:t>
      </w:r>
      <w:r>
        <w:br/>
        <w:t xml:space="preserve">Die angenehme </w:t>
      </w:r>
      <w:proofErr w:type="spellStart"/>
      <w:r>
        <w:t>Morgenszeit</w:t>
      </w:r>
      <w:proofErr w:type="spellEnd"/>
      <w:r>
        <w:t>;</w:t>
      </w:r>
      <w:r>
        <w:br/>
        <w:t>Drum will uns gehören,</w:t>
      </w:r>
      <w:r>
        <w:br/>
        <w:t>Dankbarlich zu ehren</w:t>
      </w:r>
      <w:r>
        <w:br/>
        <w:t>Solche deine Gunst:</w:t>
      </w:r>
      <w:r>
        <w:br/>
        <w:t>Gib auch unsern Sinnen,</w:t>
      </w:r>
      <w:r>
        <w:br/>
        <w:t>Daß sie sehen können</w:t>
      </w:r>
      <w:r>
        <w:br/>
        <w:t>Deiner Liebe Brunst.</w:t>
      </w:r>
    </w:p>
    <w:p w14:paraId="6B8245B4" w14:textId="77777777" w:rsidR="00406312" w:rsidRDefault="00406312" w:rsidP="00406312">
      <w:pPr>
        <w:pStyle w:val="StandardWeb"/>
      </w:pPr>
      <w:r>
        <w:t>Laß deines Geistes Morgenröthe</w:t>
      </w:r>
      <w:r>
        <w:br/>
        <w:t>In unsern dunkeln Herzen seyn,</w:t>
      </w:r>
      <w:r>
        <w:br/>
        <w:t>Daß sie mit ihren Strahlen tödte</w:t>
      </w:r>
      <w:r>
        <w:br/>
        <w:t>Der eiteln Werke kalten Schein.</w:t>
      </w:r>
      <w:r>
        <w:br/>
        <w:t>Siehe, Herr! wir wanken;</w:t>
      </w:r>
      <w:r>
        <w:br/>
        <w:t>Thun und auch Gedanken</w:t>
      </w:r>
      <w:r>
        <w:br/>
        <w:t>Gehn auf falscher Bahn.</w:t>
      </w:r>
      <w:r>
        <w:br/>
        <w:t>Du wollst unserm Leben</w:t>
      </w:r>
      <w:r>
        <w:br/>
        <w:t>Deine Sonne Geben,</w:t>
      </w:r>
      <w:r>
        <w:br/>
        <w:t>Daß es wandeln kann.</w:t>
      </w:r>
    </w:p>
    <w:p w14:paraId="7FB8FF46" w14:textId="77777777" w:rsidR="00406312" w:rsidRDefault="00406312" w:rsidP="00406312">
      <w:pPr>
        <w:pStyle w:val="StandardWeb"/>
      </w:pPr>
      <w:r>
        <w:t>Verknüpfe mit des Friedens Bande</w:t>
      </w:r>
      <w:r>
        <w:br/>
        <w:t>Der armen Kirchen schwache Schaar;</w:t>
      </w:r>
      <w:r>
        <w:br/>
        <w:t>Nimm weg von unserm Vaterlande</w:t>
      </w:r>
      <w:r>
        <w:br/>
        <w:t>Verfolgung, Trübsal und Gefahr;</w:t>
      </w:r>
      <w:r>
        <w:br/>
        <w:t>Laß uns ruhig bleiben,</w:t>
      </w:r>
      <w:r>
        <w:br/>
        <w:t>Unsern Lauf zu treiben</w:t>
      </w:r>
      <w:r>
        <w:br/>
        <w:t>Diese kleine Zeit,</w:t>
      </w:r>
      <w:r>
        <w:br/>
        <w:t>Bis du uns wirst bringen,</w:t>
      </w:r>
      <w:r>
        <w:br/>
        <w:t>Wo man dir soll singen</w:t>
      </w:r>
      <w:r>
        <w:br/>
        <w:t>Lob in Ewigkeit.</w:t>
      </w:r>
    </w:p>
    <w:p w14:paraId="57330FB0" w14:textId="77777777" w:rsidR="0096114B" w:rsidRDefault="0096114B">
      <w:pPr>
        <w:spacing w:after="0" w:line="240" w:lineRule="auto"/>
        <w:rPr>
          <w:rFonts w:eastAsia="Times New Roman"/>
          <w:b/>
          <w:bCs/>
          <w:color w:val="000000"/>
          <w:kern w:val="36"/>
          <w:sz w:val="36"/>
          <w:szCs w:val="48"/>
          <w:lang w:eastAsia="de-DE"/>
        </w:rPr>
      </w:pPr>
      <w:r>
        <w:br w:type="page"/>
      </w:r>
    </w:p>
    <w:p w14:paraId="2EE5D461" w14:textId="4ADE8F7A" w:rsidR="00406312" w:rsidRDefault="00406312" w:rsidP="00406312">
      <w:pPr>
        <w:pStyle w:val="berschrift1"/>
      </w:pPr>
      <w:proofErr w:type="spellStart"/>
      <w:r w:rsidRPr="00406312">
        <w:t>Ringwaldt</w:t>
      </w:r>
      <w:proofErr w:type="spellEnd"/>
      <w:r w:rsidRPr="00406312">
        <w:t>, Bartholomäus – Ein Morgensegen</w:t>
      </w:r>
    </w:p>
    <w:p w14:paraId="421161D5" w14:textId="77777777" w:rsidR="00406312" w:rsidRDefault="00406312" w:rsidP="00406312">
      <w:pPr>
        <w:pStyle w:val="StandardWeb"/>
      </w:pPr>
      <w:r>
        <w:t>O Gott, ich thu dir danken,</w:t>
      </w:r>
      <w:r>
        <w:br/>
        <w:t xml:space="preserve">Daß du durch deine </w:t>
      </w:r>
      <w:proofErr w:type="spellStart"/>
      <w:r>
        <w:t>Güt</w:t>
      </w:r>
      <w:proofErr w:type="spellEnd"/>
      <w:r>
        <w:br/>
        <w:t>Mich hast vors Teufels Wanken</w:t>
      </w:r>
      <w:r>
        <w:br/>
        <w:t xml:space="preserve">In dieser Nacht </w:t>
      </w:r>
      <w:proofErr w:type="spellStart"/>
      <w:r>
        <w:t>behüt</w:t>
      </w:r>
      <w:proofErr w:type="spellEnd"/>
      <w:r>
        <w:t>,</w:t>
      </w:r>
      <w:r>
        <w:br/>
        <w:t>Also daß er mich fein</w:t>
      </w:r>
      <w:r>
        <w:br/>
        <w:t>Hat müssen lassen schlafen</w:t>
      </w:r>
      <w:r>
        <w:br/>
        <w:t>Und mir mit seinen Waffen</w:t>
      </w:r>
      <w:r>
        <w:br/>
        <w:t>Nichts können schädlich sein.</w:t>
      </w:r>
    </w:p>
    <w:p w14:paraId="2FE304FE" w14:textId="77777777" w:rsidR="00406312" w:rsidRDefault="00406312" w:rsidP="00406312">
      <w:pPr>
        <w:pStyle w:val="StandardWeb"/>
      </w:pPr>
      <w:r>
        <w:t>Beschütz mich auch auf heute</w:t>
      </w:r>
      <w:r>
        <w:br/>
        <w:t>Vor großer Angst und Noth,</w:t>
      </w:r>
      <w:r>
        <w:br/>
        <w:t xml:space="preserve">Vor </w:t>
      </w:r>
      <w:proofErr w:type="spellStart"/>
      <w:r>
        <w:t>Gottsvergessnen</w:t>
      </w:r>
      <w:proofErr w:type="spellEnd"/>
      <w:r>
        <w:t xml:space="preserve"> Leuten,</w:t>
      </w:r>
      <w:r>
        <w:br/>
        <w:t xml:space="preserve">Und vor </w:t>
      </w:r>
      <w:proofErr w:type="spellStart"/>
      <w:r>
        <w:t>eim</w:t>
      </w:r>
      <w:proofErr w:type="spellEnd"/>
      <w:r>
        <w:t xml:space="preserve"> schnellen Tod,</w:t>
      </w:r>
      <w:r>
        <w:br/>
        <w:t>Vor Sünden und vor Schand,</w:t>
      </w:r>
      <w:r>
        <w:br/>
        <w:t>Vor Wunden und vor Schlägen</w:t>
      </w:r>
      <w:r>
        <w:br/>
        <w:t>Vor ungerechtem Segen,</w:t>
      </w:r>
      <w:r>
        <w:br/>
        <w:t>Vor Wasser und vor Brand.</w:t>
      </w:r>
    </w:p>
    <w:p w14:paraId="33434B3B" w14:textId="77777777" w:rsidR="00406312" w:rsidRDefault="00406312" w:rsidP="00406312">
      <w:pPr>
        <w:pStyle w:val="StandardWeb"/>
      </w:pPr>
      <w:r>
        <w:t>An meinem Geist mich stärke,</w:t>
      </w:r>
      <w:r>
        <w:br/>
        <w:t>Sowohl auch an dem Leib,</w:t>
      </w:r>
      <w:r>
        <w:br/>
        <w:t>Daß ich meins Amtes Werke</w:t>
      </w:r>
      <w:r>
        <w:br/>
        <w:t>Mit allen Freuden treib</w:t>
      </w:r>
      <w:r>
        <w:br/>
        <w:t>Und thu nach meiner Pflicht,</w:t>
      </w:r>
      <w:r>
        <w:br/>
        <w:t>So viel, als mir befohlen,</w:t>
      </w:r>
      <w:r>
        <w:br/>
        <w:t>Bis daß du mich wirst holen</w:t>
      </w:r>
      <w:r>
        <w:br/>
        <w:t>Zu deinem hellen Licht.</w:t>
      </w:r>
    </w:p>
    <w:p w14:paraId="37A9F0CC" w14:textId="77777777" w:rsidR="00406312" w:rsidRDefault="00406312" w:rsidP="00406312">
      <w:pPr>
        <w:pStyle w:val="StandardWeb"/>
      </w:pPr>
      <w:r>
        <w:t>Mein Gesichte mir verleihe</w:t>
      </w:r>
      <w:r>
        <w:br/>
        <w:t>Bis an mein letztes End</w:t>
      </w:r>
      <w:r>
        <w:br/>
        <w:t>Und gnädig benedeie</w:t>
      </w:r>
      <w:r>
        <w:br/>
        <w:t>Die Arbeit meiner Händ,</w:t>
      </w:r>
      <w:r>
        <w:br/>
        <w:t>Damit ich auch was hab</w:t>
      </w:r>
      <w:r>
        <w:br/>
        <w:t>Für mich in schweren Zeiten,</w:t>
      </w:r>
      <w:r>
        <w:br/>
        <w:t>Und davon armen Leuten</w:t>
      </w:r>
      <w:r>
        <w:br/>
        <w:t>Kann ehren eine Gab.</w:t>
      </w:r>
    </w:p>
    <w:p w14:paraId="0D879E33" w14:textId="77777777" w:rsidR="00406312" w:rsidRDefault="00406312" w:rsidP="00406312">
      <w:pPr>
        <w:pStyle w:val="StandardWeb"/>
      </w:pPr>
      <w:r>
        <w:t>Vor allem mich regiere</w:t>
      </w:r>
      <w:r>
        <w:br/>
        <w:t>Mit deinem Gnadengeist,</w:t>
      </w:r>
      <w:r>
        <w:br/>
        <w:t xml:space="preserve">Daß ich mein </w:t>
      </w:r>
      <w:proofErr w:type="spellStart"/>
      <w:r>
        <w:t>Gdanken</w:t>
      </w:r>
      <w:proofErr w:type="spellEnd"/>
      <w:r>
        <w:t xml:space="preserve"> führe</w:t>
      </w:r>
      <w:r>
        <w:br/>
        <w:t>Im Himmel allermeist,</w:t>
      </w:r>
      <w:r>
        <w:br/>
        <w:t>Und ja nicht ganz und gar</w:t>
      </w:r>
      <w:r>
        <w:br/>
        <w:t>Sei mit dem Geiz besessen,</w:t>
      </w:r>
      <w:r>
        <w:br/>
        <w:t>Und schändlich mög vergessen</w:t>
      </w:r>
      <w:r>
        <w:br/>
        <w:t>Des lieben Himmels klar.</w:t>
      </w:r>
    </w:p>
    <w:p w14:paraId="26CCC712" w14:textId="77777777" w:rsidR="00406312" w:rsidRDefault="00406312" w:rsidP="00406312">
      <w:pPr>
        <w:pStyle w:val="StandardWeb"/>
      </w:pPr>
      <w:r>
        <w:t>Erhalt mir Leib und Leben,</w:t>
      </w:r>
      <w:r>
        <w:br/>
        <w:t>So lang es dir gefällt,</w:t>
      </w:r>
      <w:r>
        <w:br/>
        <w:t>Und thu mir, HErr, nur geben</w:t>
      </w:r>
      <w:r>
        <w:br/>
        <w:t>Den Schatz in jener Welt,</w:t>
      </w:r>
      <w:r>
        <w:br/>
        <w:t>So gilt mirs alles gleich</w:t>
      </w:r>
      <w:r>
        <w:br/>
        <w:t>Und steh es wohl zufrieden,</w:t>
      </w:r>
      <w:r>
        <w:br/>
        <w:t>Ob ich schon nicht hienieden</w:t>
      </w:r>
      <w:r>
        <w:br/>
        <w:t>Bin vor den Menschen reich.</w:t>
      </w:r>
    </w:p>
    <w:p w14:paraId="18FDCE64" w14:textId="77777777" w:rsidR="00406312" w:rsidRDefault="00406312" w:rsidP="00406312">
      <w:pPr>
        <w:pStyle w:val="StandardWeb"/>
      </w:pPr>
      <w:r>
        <w:t>O HErr, hilf mir vollenden</w:t>
      </w:r>
      <w:r>
        <w:br/>
        <w:t>Mein‘ saure Lebenszeit,</w:t>
      </w:r>
      <w:r>
        <w:br/>
        <w:t>Thu mir dein Hülfe senden</w:t>
      </w:r>
      <w:r>
        <w:br/>
        <w:t xml:space="preserve">Und sei nicht </w:t>
      </w:r>
      <w:proofErr w:type="spellStart"/>
      <w:r>
        <w:t>allzuweit</w:t>
      </w:r>
      <w:proofErr w:type="spellEnd"/>
      <w:r>
        <w:t>,</w:t>
      </w:r>
      <w:r>
        <w:br/>
        <w:t>Wenn ich heim schlafen geh,</w:t>
      </w:r>
      <w:r>
        <w:br/>
        <w:t>Auf daß ich friedlich fahre</w:t>
      </w:r>
      <w:r>
        <w:br/>
        <w:t>Und mit der Christenschare</w:t>
      </w:r>
      <w:r>
        <w:br/>
        <w:t xml:space="preserve">Zum Leben </w:t>
      </w:r>
      <w:proofErr w:type="spellStart"/>
      <w:r>
        <w:t>aufersteh</w:t>
      </w:r>
      <w:proofErr w:type="spellEnd"/>
      <w:r>
        <w:t>. Amen.</w:t>
      </w:r>
    </w:p>
    <w:p w14:paraId="28123D0C" w14:textId="77777777" w:rsidR="0096114B" w:rsidRDefault="0096114B">
      <w:pPr>
        <w:spacing w:after="0" w:line="240" w:lineRule="auto"/>
        <w:rPr>
          <w:rFonts w:eastAsia="Times New Roman"/>
          <w:b/>
          <w:bCs/>
          <w:color w:val="000000"/>
          <w:kern w:val="36"/>
          <w:sz w:val="36"/>
          <w:szCs w:val="48"/>
          <w:lang w:eastAsia="de-DE"/>
        </w:rPr>
      </w:pPr>
      <w:r>
        <w:br w:type="page"/>
      </w:r>
    </w:p>
    <w:p w14:paraId="018E7096" w14:textId="5CEDC101" w:rsidR="00406312" w:rsidRDefault="00406312" w:rsidP="00406312">
      <w:pPr>
        <w:pStyle w:val="berschrift1"/>
      </w:pPr>
      <w:r w:rsidRPr="00406312">
        <w:t xml:space="preserve">Sachs, Hans – Das Walt </w:t>
      </w:r>
      <w:proofErr w:type="spellStart"/>
      <w:r w:rsidRPr="00406312">
        <w:t>got</w:t>
      </w:r>
      <w:proofErr w:type="spellEnd"/>
    </w:p>
    <w:p w14:paraId="5081CD1C" w14:textId="77777777" w:rsidR="00406312" w:rsidRDefault="00406312" w:rsidP="00406312">
      <w:pPr>
        <w:pStyle w:val="StandardWeb"/>
      </w:pPr>
      <w:proofErr w:type="spellStart"/>
      <w:r>
        <w:rPr>
          <w:rStyle w:val="Fett"/>
        </w:rPr>
        <w:t>Jn</w:t>
      </w:r>
      <w:proofErr w:type="spellEnd"/>
      <w:r>
        <w:rPr>
          <w:rStyle w:val="Fett"/>
        </w:rPr>
        <w:t xml:space="preserve"> der morgenweis Hans Sachsens Die </w:t>
      </w:r>
      <w:proofErr w:type="spellStart"/>
      <w:r>
        <w:rPr>
          <w:rStyle w:val="Fett"/>
        </w:rPr>
        <w:t>nachtigal</w:t>
      </w:r>
      <w:proofErr w:type="spellEnd"/>
      <w:r>
        <w:rPr>
          <w:rStyle w:val="Fett"/>
        </w:rPr>
        <w:t xml:space="preserve"> 3 </w:t>
      </w:r>
      <w:proofErr w:type="spellStart"/>
      <w:r>
        <w:rPr>
          <w:rStyle w:val="Fett"/>
        </w:rPr>
        <w:t>lieder</w:t>
      </w:r>
      <w:proofErr w:type="spellEnd"/>
    </w:p>
    <w:p w14:paraId="1EA681DE" w14:textId="77777777" w:rsidR="00406312" w:rsidRDefault="00406312" w:rsidP="00406312">
      <w:pPr>
        <w:pStyle w:val="StandardWeb"/>
      </w:pPr>
      <w:r>
        <w:t>Wacht auf wacht auf, es taget</w:t>
      </w:r>
      <w:r>
        <w:br/>
        <w:t xml:space="preserve">Ein </w:t>
      </w:r>
      <w:proofErr w:type="spellStart"/>
      <w:r>
        <w:t>nachtigal</w:t>
      </w:r>
      <w:proofErr w:type="spellEnd"/>
      <w:r>
        <w:t xml:space="preserve"> die waget</w:t>
      </w:r>
      <w:r>
        <w:br/>
      </w:r>
      <w:proofErr w:type="spellStart"/>
      <w:r>
        <w:t>ir</w:t>
      </w:r>
      <w:proofErr w:type="spellEnd"/>
      <w:r>
        <w:t xml:space="preserve"> </w:t>
      </w:r>
      <w:proofErr w:type="spellStart"/>
      <w:r>
        <w:t>stim</w:t>
      </w:r>
      <w:proofErr w:type="spellEnd"/>
      <w:r>
        <w:t xml:space="preserve"> mit </w:t>
      </w:r>
      <w:proofErr w:type="spellStart"/>
      <w:r>
        <w:t>suessem</w:t>
      </w:r>
      <w:proofErr w:type="spellEnd"/>
      <w:r>
        <w:t xml:space="preserve"> </w:t>
      </w:r>
      <w:proofErr w:type="spellStart"/>
      <w:r>
        <w:t>hal</w:t>
      </w:r>
      <w:proofErr w:type="spellEnd"/>
      <w:r>
        <w:t>.</w:t>
      </w:r>
      <w:r>
        <w:br/>
      </w:r>
      <w:proofErr w:type="spellStart"/>
      <w:r>
        <w:t>ir</w:t>
      </w:r>
      <w:proofErr w:type="spellEnd"/>
      <w:r>
        <w:t xml:space="preserve"> </w:t>
      </w:r>
      <w:proofErr w:type="spellStart"/>
      <w:r>
        <w:t>thon</w:t>
      </w:r>
      <w:proofErr w:type="spellEnd"/>
      <w:r>
        <w:t xml:space="preserve"> </w:t>
      </w:r>
      <w:proofErr w:type="spellStart"/>
      <w:r>
        <w:t>durchclinget</w:t>
      </w:r>
      <w:proofErr w:type="spellEnd"/>
      <w:r>
        <w:t xml:space="preserve"> </w:t>
      </w:r>
      <w:proofErr w:type="spellStart"/>
      <w:r>
        <w:t>perg</w:t>
      </w:r>
      <w:proofErr w:type="spellEnd"/>
      <w:r>
        <w:t xml:space="preserve"> </w:t>
      </w:r>
      <w:proofErr w:type="spellStart"/>
      <w:r>
        <w:t>vnd</w:t>
      </w:r>
      <w:proofErr w:type="spellEnd"/>
      <w:r>
        <w:t xml:space="preserve"> </w:t>
      </w:r>
      <w:proofErr w:type="spellStart"/>
      <w:r>
        <w:t>thal</w:t>
      </w:r>
      <w:proofErr w:type="spellEnd"/>
      <w:r>
        <w:br/>
        <w:t xml:space="preserve">Die </w:t>
      </w:r>
      <w:proofErr w:type="spellStart"/>
      <w:r>
        <w:t>morgenrot</w:t>
      </w:r>
      <w:proofErr w:type="spellEnd"/>
      <w:r>
        <w:t xml:space="preserve"> her zicket</w:t>
      </w:r>
    </w:p>
    <w:p w14:paraId="74D0E6A8" w14:textId="77777777" w:rsidR="00406312" w:rsidRDefault="00406312" w:rsidP="00406312">
      <w:pPr>
        <w:pStyle w:val="StandardWeb"/>
      </w:pPr>
      <w:r>
        <w:t xml:space="preserve">Der </w:t>
      </w:r>
      <w:proofErr w:type="spellStart"/>
      <w:r>
        <w:t>leo</w:t>
      </w:r>
      <w:proofErr w:type="spellEnd"/>
      <w:r>
        <w:t xml:space="preserve"> sich </w:t>
      </w:r>
      <w:proofErr w:type="spellStart"/>
      <w:r>
        <w:t>peclaget</w:t>
      </w:r>
      <w:proofErr w:type="spellEnd"/>
      <w:r>
        <w:br/>
        <w:t xml:space="preserve">Wie </w:t>
      </w:r>
      <w:proofErr w:type="spellStart"/>
      <w:r>
        <w:t>geren</w:t>
      </w:r>
      <w:proofErr w:type="spellEnd"/>
      <w:r>
        <w:t xml:space="preserve"> er verjaget</w:t>
      </w:r>
      <w:r>
        <w:br/>
        <w:t xml:space="preserve">die </w:t>
      </w:r>
      <w:proofErr w:type="spellStart"/>
      <w:r>
        <w:t>lieplich</w:t>
      </w:r>
      <w:proofErr w:type="spellEnd"/>
      <w:r>
        <w:t xml:space="preserve"> </w:t>
      </w:r>
      <w:proofErr w:type="spellStart"/>
      <w:r>
        <w:t>nachtigal</w:t>
      </w:r>
      <w:proofErr w:type="spellEnd"/>
      <w:r>
        <w:br/>
        <w:t xml:space="preserve">Der </w:t>
      </w:r>
      <w:proofErr w:type="spellStart"/>
      <w:r>
        <w:t>liechte</w:t>
      </w:r>
      <w:proofErr w:type="spellEnd"/>
      <w:r>
        <w:t xml:space="preserve"> man ist worden </w:t>
      </w:r>
      <w:proofErr w:type="spellStart"/>
      <w:r>
        <w:t>fal</w:t>
      </w:r>
      <w:proofErr w:type="spellEnd"/>
      <w:r>
        <w:br/>
        <w:t xml:space="preserve">Die helle </w:t>
      </w:r>
      <w:proofErr w:type="spellStart"/>
      <w:r>
        <w:t>sun</w:t>
      </w:r>
      <w:proofErr w:type="spellEnd"/>
      <w:r>
        <w:t xml:space="preserve"> her </w:t>
      </w:r>
      <w:proofErr w:type="spellStart"/>
      <w:r>
        <w:t>plicket</w:t>
      </w:r>
      <w:proofErr w:type="spellEnd"/>
    </w:p>
    <w:p w14:paraId="0D2DA00A" w14:textId="77777777" w:rsidR="00406312" w:rsidRDefault="00406312" w:rsidP="00406312">
      <w:pPr>
        <w:pStyle w:val="StandardWeb"/>
      </w:pPr>
      <w:r>
        <w:t xml:space="preserve">Das wilde </w:t>
      </w:r>
      <w:proofErr w:type="spellStart"/>
      <w:r>
        <w:t>schwein</w:t>
      </w:r>
      <w:proofErr w:type="spellEnd"/>
      <w:r>
        <w:t xml:space="preserve"> schreit </w:t>
      </w:r>
      <w:proofErr w:type="spellStart"/>
      <w:r>
        <w:t>waffe</w:t>
      </w:r>
      <w:proofErr w:type="spellEnd"/>
      <w:r>
        <w:br/>
        <w:t xml:space="preserve">Die </w:t>
      </w:r>
      <w:proofErr w:type="spellStart"/>
      <w:r>
        <w:t>Nachtigal</w:t>
      </w:r>
      <w:proofErr w:type="spellEnd"/>
      <w:r>
        <w:t xml:space="preserve"> </w:t>
      </w:r>
      <w:proofErr w:type="spellStart"/>
      <w:r>
        <w:t>zw</w:t>
      </w:r>
      <w:proofErr w:type="spellEnd"/>
      <w:r>
        <w:t xml:space="preserve"> straffe</w:t>
      </w:r>
      <w:r>
        <w:br/>
        <w:t xml:space="preserve">Der poch </w:t>
      </w:r>
      <w:proofErr w:type="spellStart"/>
      <w:r>
        <w:t>hunt</w:t>
      </w:r>
      <w:proofErr w:type="spellEnd"/>
      <w:r>
        <w:t xml:space="preserve"> </w:t>
      </w:r>
      <w:proofErr w:type="spellStart"/>
      <w:r>
        <w:t>kacz</w:t>
      </w:r>
      <w:proofErr w:type="spellEnd"/>
      <w:r>
        <w:t xml:space="preserve"> mit im</w:t>
      </w:r>
      <w:r>
        <w:br/>
      </w:r>
      <w:proofErr w:type="spellStart"/>
      <w:r>
        <w:t>marren</w:t>
      </w:r>
      <w:proofErr w:type="spellEnd"/>
      <w:r>
        <w:t xml:space="preserve"> stet dar wider mit </w:t>
      </w:r>
      <w:proofErr w:type="spellStart"/>
      <w:r>
        <w:t>grim</w:t>
      </w:r>
      <w:proofErr w:type="spellEnd"/>
      <w:r>
        <w:br/>
      </w:r>
      <w:proofErr w:type="spellStart"/>
      <w:r>
        <w:t>Vnd</w:t>
      </w:r>
      <w:proofErr w:type="spellEnd"/>
      <w:r>
        <w:t xml:space="preserve"> das schlangen </w:t>
      </w:r>
      <w:proofErr w:type="spellStart"/>
      <w:r>
        <w:t>geczichte</w:t>
      </w:r>
      <w:proofErr w:type="spellEnd"/>
    </w:p>
    <w:p w14:paraId="2A614D6A" w14:textId="77777777" w:rsidR="00406312" w:rsidRDefault="00406312" w:rsidP="00406312">
      <w:pPr>
        <w:pStyle w:val="StandardWeb"/>
      </w:pPr>
      <w:proofErr w:type="spellStart"/>
      <w:r>
        <w:t>Wisplet</w:t>
      </w:r>
      <w:proofErr w:type="spellEnd"/>
      <w:r>
        <w:t xml:space="preserve"> </w:t>
      </w:r>
      <w:proofErr w:type="spellStart"/>
      <w:r>
        <w:t>vnd</w:t>
      </w:r>
      <w:proofErr w:type="spellEnd"/>
      <w:r>
        <w:t xml:space="preserve"> wider </w:t>
      </w:r>
      <w:proofErr w:type="spellStart"/>
      <w:r>
        <w:t>fichte</w:t>
      </w:r>
      <w:proofErr w:type="spellEnd"/>
      <w:r>
        <w:br/>
        <w:t xml:space="preserve">Die </w:t>
      </w:r>
      <w:proofErr w:type="spellStart"/>
      <w:r>
        <w:t>wolff</w:t>
      </w:r>
      <w:proofErr w:type="spellEnd"/>
      <w:r>
        <w:t xml:space="preserve"> </w:t>
      </w:r>
      <w:proofErr w:type="spellStart"/>
      <w:r>
        <w:t>hewlen</w:t>
      </w:r>
      <w:proofErr w:type="spellEnd"/>
      <w:r>
        <w:t xml:space="preserve"> al gleich</w:t>
      </w:r>
      <w:r>
        <w:br/>
        <w:t xml:space="preserve">Wollen das die </w:t>
      </w:r>
      <w:proofErr w:type="spellStart"/>
      <w:r>
        <w:t>nachtigal</w:t>
      </w:r>
      <w:proofErr w:type="spellEnd"/>
      <w:r>
        <w:t xml:space="preserve"> weich</w:t>
      </w:r>
      <w:r>
        <w:br/>
        <w:t xml:space="preserve">Furchten des </w:t>
      </w:r>
      <w:proofErr w:type="spellStart"/>
      <w:r>
        <w:t>tages</w:t>
      </w:r>
      <w:proofErr w:type="spellEnd"/>
      <w:r>
        <w:t xml:space="preserve"> lichte</w:t>
      </w:r>
      <w:r>
        <w:br/>
      </w:r>
      <w:proofErr w:type="spellStart"/>
      <w:r>
        <w:t>Jdoch</w:t>
      </w:r>
      <w:proofErr w:type="spellEnd"/>
      <w:r>
        <w:t xml:space="preserve"> sie schweiget nichte</w:t>
      </w:r>
    </w:p>
    <w:p w14:paraId="71E3B4AB" w14:textId="77777777" w:rsidR="00406312" w:rsidRDefault="00406312" w:rsidP="00406312">
      <w:pPr>
        <w:pStyle w:val="StandardWeb"/>
      </w:pPr>
      <w:r>
        <w:t xml:space="preserve">Sunder singet </w:t>
      </w:r>
      <w:proofErr w:type="spellStart"/>
      <w:r>
        <w:t>fröleich</w:t>
      </w:r>
      <w:proofErr w:type="spellEnd"/>
      <w:r>
        <w:br/>
        <w:t xml:space="preserve">Der tag </w:t>
      </w:r>
      <w:proofErr w:type="spellStart"/>
      <w:r>
        <w:t>get</w:t>
      </w:r>
      <w:proofErr w:type="spellEnd"/>
      <w:r>
        <w:t xml:space="preserve"> auf gar </w:t>
      </w:r>
      <w:proofErr w:type="spellStart"/>
      <w:r>
        <w:t>frewdenreich</w:t>
      </w:r>
      <w:proofErr w:type="spellEnd"/>
      <w:r>
        <w:br/>
      </w:r>
      <w:proofErr w:type="spellStart"/>
      <w:r>
        <w:t>Secht</w:t>
      </w:r>
      <w:proofErr w:type="spellEnd"/>
      <w:r>
        <w:t xml:space="preserve"> die </w:t>
      </w:r>
      <w:proofErr w:type="spellStart"/>
      <w:r>
        <w:t>irenden</w:t>
      </w:r>
      <w:proofErr w:type="spellEnd"/>
      <w:r>
        <w:t xml:space="preserve"> schaffe</w:t>
      </w:r>
      <w:r>
        <w:br/>
        <w:t xml:space="preserve">Erwacht </w:t>
      </w:r>
      <w:proofErr w:type="spellStart"/>
      <w:r>
        <w:t>sint</w:t>
      </w:r>
      <w:proofErr w:type="spellEnd"/>
      <w:r>
        <w:t xml:space="preserve"> von dem schlaffe</w:t>
      </w:r>
      <w:r>
        <w:br/>
        <w:t xml:space="preserve">Von der </w:t>
      </w:r>
      <w:proofErr w:type="spellStart"/>
      <w:r>
        <w:t>Nachtigal</w:t>
      </w:r>
      <w:proofErr w:type="spellEnd"/>
      <w:r>
        <w:t xml:space="preserve"> </w:t>
      </w:r>
      <w:proofErr w:type="spellStart"/>
      <w:r>
        <w:t>stim</w:t>
      </w:r>
      <w:proofErr w:type="spellEnd"/>
    </w:p>
    <w:p w14:paraId="47970A2B" w14:textId="77777777" w:rsidR="00406312" w:rsidRDefault="00406312" w:rsidP="00406312">
      <w:pPr>
        <w:pStyle w:val="StandardWeb"/>
      </w:pPr>
      <w:r>
        <w:t xml:space="preserve">Des </w:t>
      </w:r>
      <w:proofErr w:type="spellStart"/>
      <w:r>
        <w:t>manes</w:t>
      </w:r>
      <w:proofErr w:type="spellEnd"/>
      <w:r>
        <w:t xml:space="preserve"> schein sie achten </w:t>
      </w:r>
      <w:proofErr w:type="spellStart"/>
      <w:r>
        <w:t>nim</w:t>
      </w:r>
      <w:proofErr w:type="spellEnd"/>
      <w:r>
        <w:br/>
        <w:t xml:space="preserve">Der sie lang hat </w:t>
      </w:r>
      <w:proofErr w:type="spellStart"/>
      <w:r>
        <w:t>gedricket</w:t>
      </w:r>
      <w:proofErr w:type="spellEnd"/>
      <w:r>
        <w:br/>
        <w:t xml:space="preserve">Die </w:t>
      </w:r>
      <w:proofErr w:type="spellStart"/>
      <w:r>
        <w:t>morgenrot</w:t>
      </w:r>
      <w:proofErr w:type="spellEnd"/>
      <w:r>
        <w:t xml:space="preserve"> </w:t>
      </w:r>
      <w:proofErr w:type="spellStart"/>
      <w:r>
        <w:t>deut</w:t>
      </w:r>
      <w:proofErr w:type="spellEnd"/>
      <w:r>
        <w:t xml:space="preserve"> </w:t>
      </w:r>
      <w:proofErr w:type="spellStart"/>
      <w:r>
        <w:t>freye</w:t>
      </w:r>
      <w:proofErr w:type="spellEnd"/>
      <w:r>
        <w:br/>
      </w:r>
      <w:proofErr w:type="spellStart"/>
      <w:r>
        <w:t>gesecz</w:t>
      </w:r>
      <w:proofErr w:type="spellEnd"/>
      <w:r>
        <w:t xml:space="preserve"> </w:t>
      </w:r>
      <w:proofErr w:type="spellStart"/>
      <w:r>
        <w:t>vnd</w:t>
      </w:r>
      <w:proofErr w:type="spellEnd"/>
      <w:r>
        <w:t xml:space="preserve"> </w:t>
      </w:r>
      <w:proofErr w:type="spellStart"/>
      <w:r>
        <w:t>propheczeye</w:t>
      </w:r>
      <w:proofErr w:type="spellEnd"/>
      <w:r>
        <w:br/>
        <w:t xml:space="preserve">Die </w:t>
      </w:r>
      <w:proofErr w:type="spellStart"/>
      <w:r>
        <w:t>sune</w:t>
      </w:r>
      <w:proofErr w:type="spellEnd"/>
      <w:r>
        <w:t xml:space="preserve"> ist </w:t>
      </w:r>
      <w:proofErr w:type="spellStart"/>
      <w:r>
        <w:t>Cristus</w:t>
      </w:r>
      <w:proofErr w:type="spellEnd"/>
    </w:p>
    <w:p w14:paraId="086DEBD1" w14:textId="77777777" w:rsidR="00406312" w:rsidRDefault="00406312" w:rsidP="00406312">
      <w:pPr>
        <w:pStyle w:val="StandardWeb"/>
      </w:pPr>
      <w:r>
        <w:t xml:space="preserve">Der tag das </w:t>
      </w:r>
      <w:proofErr w:type="spellStart"/>
      <w:r>
        <w:t>Ewangeli</w:t>
      </w:r>
      <w:proofErr w:type="spellEnd"/>
      <w:r>
        <w:t xml:space="preserve"> </w:t>
      </w:r>
      <w:proofErr w:type="spellStart"/>
      <w:r>
        <w:t>sus</w:t>
      </w:r>
      <w:proofErr w:type="spellEnd"/>
      <w:r>
        <w:br/>
        <w:t xml:space="preserve">Die nach </w:t>
      </w:r>
      <w:proofErr w:type="spellStart"/>
      <w:r>
        <w:t>pedewt</w:t>
      </w:r>
      <w:proofErr w:type="spellEnd"/>
      <w:r>
        <w:t xml:space="preserve"> die </w:t>
      </w:r>
      <w:proofErr w:type="spellStart"/>
      <w:r>
        <w:t>sunde</w:t>
      </w:r>
      <w:proofErr w:type="spellEnd"/>
      <w:r>
        <w:br/>
        <w:t xml:space="preserve">Wer die </w:t>
      </w:r>
      <w:proofErr w:type="spellStart"/>
      <w:r>
        <w:t>nachtigal</w:t>
      </w:r>
      <w:proofErr w:type="spellEnd"/>
      <w:r>
        <w:t xml:space="preserve"> </w:t>
      </w:r>
      <w:proofErr w:type="spellStart"/>
      <w:r>
        <w:t>seye</w:t>
      </w:r>
      <w:proofErr w:type="spellEnd"/>
      <w:r>
        <w:br/>
        <w:t xml:space="preserve">Der </w:t>
      </w:r>
      <w:proofErr w:type="spellStart"/>
      <w:r>
        <w:t>vns</w:t>
      </w:r>
      <w:proofErr w:type="spellEnd"/>
      <w:r>
        <w:t xml:space="preserve"> den tag </w:t>
      </w:r>
      <w:proofErr w:type="spellStart"/>
      <w:r>
        <w:t>ausschreye</w:t>
      </w:r>
      <w:proofErr w:type="spellEnd"/>
      <w:r>
        <w:br/>
      </w:r>
      <w:proofErr w:type="spellStart"/>
      <w:r>
        <w:t>Jst</w:t>
      </w:r>
      <w:proofErr w:type="spellEnd"/>
      <w:r>
        <w:t xml:space="preserve"> </w:t>
      </w:r>
      <w:proofErr w:type="spellStart"/>
      <w:r>
        <w:t>doctor</w:t>
      </w:r>
      <w:proofErr w:type="spellEnd"/>
      <w:r>
        <w:t xml:space="preserve"> Martinus</w:t>
      </w:r>
    </w:p>
    <w:p w14:paraId="7BFC5C62" w14:textId="77777777" w:rsidR="00406312" w:rsidRDefault="00406312" w:rsidP="00406312">
      <w:pPr>
        <w:pStyle w:val="StandardWeb"/>
      </w:pPr>
      <w:r>
        <w:t xml:space="preserve">Von </w:t>
      </w:r>
      <w:proofErr w:type="spellStart"/>
      <w:r>
        <w:t>wittenwerg</w:t>
      </w:r>
      <w:proofErr w:type="spellEnd"/>
      <w:r>
        <w:t xml:space="preserve"> Her </w:t>
      </w:r>
      <w:proofErr w:type="spellStart"/>
      <w:r>
        <w:t>lutherus</w:t>
      </w:r>
      <w:proofErr w:type="spellEnd"/>
      <w:r>
        <w:br/>
        <w:t xml:space="preserve">nun hört was er </w:t>
      </w:r>
      <w:proofErr w:type="spellStart"/>
      <w:r>
        <w:t>verkunde</w:t>
      </w:r>
      <w:proofErr w:type="spellEnd"/>
      <w:r>
        <w:br/>
      </w:r>
      <w:proofErr w:type="spellStart"/>
      <w:r>
        <w:t>Jn</w:t>
      </w:r>
      <w:proofErr w:type="spellEnd"/>
      <w:r>
        <w:t xml:space="preserve"> </w:t>
      </w:r>
      <w:proofErr w:type="spellStart"/>
      <w:r>
        <w:t>sunt</w:t>
      </w:r>
      <w:proofErr w:type="spellEnd"/>
      <w:r>
        <w:t xml:space="preserve"> sey wir </w:t>
      </w:r>
      <w:proofErr w:type="spellStart"/>
      <w:r>
        <w:t>geporen</w:t>
      </w:r>
      <w:proofErr w:type="spellEnd"/>
      <w:r>
        <w:br/>
        <w:t xml:space="preserve">Von </w:t>
      </w:r>
      <w:proofErr w:type="spellStart"/>
      <w:r>
        <w:t>natur</w:t>
      </w:r>
      <w:proofErr w:type="spellEnd"/>
      <w:r>
        <w:t xml:space="preserve"> </w:t>
      </w:r>
      <w:proofErr w:type="spellStart"/>
      <w:r>
        <w:t>kint</w:t>
      </w:r>
      <w:proofErr w:type="spellEnd"/>
      <w:r>
        <w:t xml:space="preserve"> des </w:t>
      </w:r>
      <w:proofErr w:type="spellStart"/>
      <w:r>
        <w:t>zoren</w:t>
      </w:r>
      <w:proofErr w:type="spellEnd"/>
      <w:r>
        <w:br/>
        <w:t xml:space="preserve">nach </w:t>
      </w:r>
      <w:proofErr w:type="spellStart"/>
      <w:r>
        <w:t>inhalt</w:t>
      </w:r>
      <w:proofErr w:type="spellEnd"/>
      <w:r>
        <w:t xml:space="preserve"> des </w:t>
      </w:r>
      <w:proofErr w:type="spellStart"/>
      <w:r>
        <w:t>gesecz</w:t>
      </w:r>
      <w:proofErr w:type="spellEnd"/>
    </w:p>
    <w:p w14:paraId="1B7102EE" w14:textId="77777777" w:rsidR="00406312" w:rsidRDefault="00406312" w:rsidP="00406312">
      <w:pPr>
        <w:pStyle w:val="StandardWeb"/>
      </w:pPr>
      <w:proofErr w:type="spellStart"/>
      <w:r>
        <w:t>pis</w:t>
      </w:r>
      <w:proofErr w:type="spellEnd"/>
      <w:r>
        <w:t xml:space="preserve"> das </w:t>
      </w:r>
      <w:proofErr w:type="spellStart"/>
      <w:r>
        <w:t>wort</w:t>
      </w:r>
      <w:proofErr w:type="spellEnd"/>
      <w:r>
        <w:t xml:space="preserve"> </w:t>
      </w:r>
      <w:proofErr w:type="spellStart"/>
      <w:r>
        <w:t>gottes</w:t>
      </w:r>
      <w:proofErr w:type="spellEnd"/>
      <w:r>
        <w:t xml:space="preserve"> </w:t>
      </w:r>
      <w:proofErr w:type="spellStart"/>
      <w:r>
        <w:t>vns</w:t>
      </w:r>
      <w:proofErr w:type="spellEnd"/>
      <w:r>
        <w:t xml:space="preserve"> </w:t>
      </w:r>
      <w:proofErr w:type="spellStart"/>
      <w:r>
        <w:t>zw</w:t>
      </w:r>
      <w:proofErr w:type="spellEnd"/>
      <w:r>
        <w:t xml:space="preserve"> </w:t>
      </w:r>
      <w:proofErr w:type="spellStart"/>
      <w:r>
        <w:t>letz</w:t>
      </w:r>
      <w:proofErr w:type="spellEnd"/>
      <w:r>
        <w:br/>
        <w:t xml:space="preserve">Das Evangelisch </w:t>
      </w:r>
      <w:proofErr w:type="spellStart"/>
      <w:r>
        <w:t>liechte</w:t>
      </w:r>
      <w:proofErr w:type="spellEnd"/>
      <w:r>
        <w:br/>
      </w:r>
      <w:proofErr w:type="spellStart"/>
      <w:r>
        <w:t>genad</w:t>
      </w:r>
      <w:proofErr w:type="spellEnd"/>
      <w:r>
        <w:t xml:space="preserve"> </w:t>
      </w:r>
      <w:proofErr w:type="spellStart"/>
      <w:r>
        <w:t>vnd</w:t>
      </w:r>
      <w:proofErr w:type="spellEnd"/>
      <w:r>
        <w:t xml:space="preserve"> </w:t>
      </w:r>
      <w:proofErr w:type="spellStart"/>
      <w:r>
        <w:t>frid</w:t>
      </w:r>
      <w:proofErr w:type="spellEnd"/>
      <w:r>
        <w:t xml:space="preserve"> </w:t>
      </w:r>
      <w:proofErr w:type="spellStart"/>
      <w:r>
        <w:t>versprichte</w:t>
      </w:r>
      <w:proofErr w:type="spellEnd"/>
      <w:r>
        <w:br/>
      </w:r>
      <w:proofErr w:type="spellStart"/>
      <w:r>
        <w:t>Cristus</w:t>
      </w:r>
      <w:proofErr w:type="spellEnd"/>
      <w:r>
        <w:t xml:space="preserve"> hab </w:t>
      </w:r>
      <w:proofErr w:type="spellStart"/>
      <w:r>
        <w:t>vns</w:t>
      </w:r>
      <w:proofErr w:type="spellEnd"/>
      <w:r>
        <w:t xml:space="preserve"> </w:t>
      </w:r>
      <w:proofErr w:type="spellStart"/>
      <w:r>
        <w:t>erlost</w:t>
      </w:r>
      <w:proofErr w:type="spellEnd"/>
      <w:r>
        <w:br/>
        <w:t xml:space="preserve">Von </w:t>
      </w:r>
      <w:proofErr w:type="spellStart"/>
      <w:r>
        <w:t>sunt</w:t>
      </w:r>
      <w:proofErr w:type="spellEnd"/>
      <w:r>
        <w:t xml:space="preserve"> </w:t>
      </w:r>
      <w:proofErr w:type="spellStart"/>
      <w:r>
        <w:t>dot</w:t>
      </w:r>
      <w:proofErr w:type="spellEnd"/>
      <w:r>
        <w:t xml:space="preserve"> </w:t>
      </w:r>
      <w:proofErr w:type="spellStart"/>
      <w:r>
        <w:t>deuffel</w:t>
      </w:r>
      <w:proofErr w:type="spellEnd"/>
      <w:r>
        <w:t xml:space="preserve"> </w:t>
      </w:r>
      <w:proofErr w:type="spellStart"/>
      <w:r>
        <w:t>hele</w:t>
      </w:r>
      <w:proofErr w:type="spellEnd"/>
      <w:r>
        <w:t xml:space="preserve"> </w:t>
      </w:r>
      <w:proofErr w:type="spellStart"/>
      <w:r>
        <w:t>rost</w:t>
      </w:r>
      <w:proofErr w:type="spellEnd"/>
    </w:p>
    <w:p w14:paraId="598A2A85" w14:textId="77777777" w:rsidR="00406312" w:rsidRDefault="00406312" w:rsidP="00406312">
      <w:pPr>
        <w:pStyle w:val="StandardWeb"/>
      </w:pPr>
      <w:r>
        <w:t xml:space="preserve">Solch </w:t>
      </w:r>
      <w:proofErr w:type="spellStart"/>
      <w:r>
        <w:t>verheyssung</w:t>
      </w:r>
      <w:proofErr w:type="spellEnd"/>
      <w:r>
        <w:t xml:space="preserve"> aufrichte</w:t>
      </w:r>
      <w:r>
        <w:br/>
      </w:r>
      <w:proofErr w:type="spellStart"/>
      <w:r>
        <w:t>Drawen</w:t>
      </w:r>
      <w:proofErr w:type="spellEnd"/>
      <w:r>
        <w:t xml:space="preserve"> </w:t>
      </w:r>
      <w:proofErr w:type="spellStart"/>
      <w:r>
        <w:t>vnd</w:t>
      </w:r>
      <w:proofErr w:type="spellEnd"/>
      <w:r>
        <w:t xml:space="preserve"> </w:t>
      </w:r>
      <w:proofErr w:type="spellStart"/>
      <w:r>
        <w:t>zwfersichte</w:t>
      </w:r>
      <w:proofErr w:type="spellEnd"/>
      <w:r>
        <w:br/>
        <w:t xml:space="preserve">Auf </w:t>
      </w:r>
      <w:proofErr w:type="spellStart"/>
      <w:r>
        <w:t>Cristum</w:t>
      </w:r>
      <w:proofErr w:type="spellEnd"/>
      <w:r>
        <w:t xml:space="preserve"> </w:t>
      </w:r>
      <w:proofErr w:type="spellStart"/>
      <w:r>
        <w:t>vnsren</w:t>
      </w:r>
      <w:proofErr w:type="spellEnd"/>
      <w:r>
        <w:t xml:space="preserve"> </w:t>
      </w:r>
      <w:proofErr w:type="spellStart"/>
      <w:r>
        <w:t>drost</w:t>
      </w:r>
      <w:proofErr w:type="spellEnd"/>
      <w:r>
        <w:br/>
        <w:t xml:space="preserve">Dan </w:t>
      </w:r>
      <w:proofErr w:type="spellStart"/>
      <w:r>
        <w:t>wirt</w:t>
      </w:r>
      <w:proofErr w:type="spellEnd"/>
      <w:r>
        <w:t xml:space="preserve"> </w:t>
      </w:r>
      <w:proofErr w:type="spellStart"/>
      <w:r>
        <w:t>vns</w:t>
      </w:r>
      <w:proofErr w:type="spellEnd"/>
      <w:r>
        <w:t xml:space="preserve"> </w:t>
      </w:r>
      <w:proofErr w:type="spellStart"/>
      <w:r>
        <w:t>gottes</w:t>
      </w:r>
      <w:proofErr w:type="spellEnd"/>
      <w:r>
        <w:t xml:space="preserve"> geist </w:t>
      </w:r>
      <w:proofErr w:type="spellStart"/>
      <w:r>
        <w:t>genost</w:t>
      </w:r>
      <w:proofErr w:type="spellEnd"/>
      <w:r>
        <w:br/>
        <w:t xml:space="preserve">Dan sey wir </w:t>
      </w:r>
      <w:proofErr w:type="spellStart"/>
      <w:r>
        <w:t>awserkoren</w:t>
      </w:r>
      <w:proofErr w:type="spellEnd"/>
    </w:p>
    <w:p w14:paraId="248E03CA" w14:textId="77777777" w:rsidR="00406312" w:rsidRDefault="00406312" w:rsidP="00406312">
      <w:pPr>
        <w:pStyle w:val="StandardWeb"/>
      </w:pPr>
      <w:r>
        <w:t xml:space="preserve">Der man ist finster </w:t>
      </w:r>
      <w:proofErr w:type="spellStart"/>
      <w:r>
        <w:t>woren</w:t>
      </w:r>
      <w:proofErr w:type="spellEnd"/>
      <w:r>
        <w:br/>
      </w:r>
      <w:proofErr w:type="spellStart"/>
      <w:r>
        <w:t>Pedewt</w:t>
      </w:r>
      <w:proofErr w:type="spellEnd"/>
      <w:r>
        <w:t xml:space="preserve"> das </w:t>
      </w:r>
      <w:proofErr w:type="spellStart"/>
      <w:r>
        <w:t>pebstlich</w:t>
      </w:r>
      <w:proofErr w:type="spellEnd"/>
      <w:r>
        <w:t xml:space="preserve"> netz</w:t>
      </w:r>
      <w:r>
        <w:br/>
        <w:t xml:space="preserve">Seine </w:t>
      </w:r>
      <w:proofErr w:type="spellStart"/>
      <w:r>
        <w:t>gepot</w:t>
      </w:r>
      <w:proofErr w:type="spellEnd"/>
      <w:r>
        <w:t xml:space="preserve"> </w:t>
      </w:r>
      <w:proofErr w:type="spellStart"/>
      <w:r>
        <w:t>vnd</w:t>
      </w:r>
      <w:proofErr w:type="spellEnd"/>
      <w:r>
        <w:t xml:space="preserve"> </w:t>
      </w:r>
      <w:proofErr w:type="spellStart"/>
      <w:r>
        <w:t>applas</w:t>
      </w:r>
      <w:proofErr w:type="spellEnd"/>
      <w:r>
        <w:t xml:space="preserve"> </w:t>
      </w:r>
      <w:proofErr w:type="spellStart"/>
      <w:r>
        <w:t>schetz</w:t>
      </w:r>
      <w:proofErr w:type="spellEnd"/>
      <w:r>
        <w:br/>
      </w:r>
      <w:proofErr w:type="spellStart"/>
      <w:r>
        <w:t>Jn</w:t>
      </w:r>
      <w:proofErr w:type="spellEnd"/>
      <w:r>
        <w:t xml:space="preserve"> der </w:t>
      </w:r>
      <w:proofErr w:type="spellStart"/>
      <w:r>
        <w:t>schrift</w:t>
      </w:r>
      <w:proofErr w:type="spellEnd"/>
      <w:r>
        <w:t xml:space="preserve"> </w:t>
      </w:r>
      <w:proofErr w:type="spellStart"/>
      <w:r>
        <w:t>vngegrunde</w:t>
      </w:r>
      <w:proofErr w:type="spellEnd"/>
      <w:r>
        <w:br/>
        <w:t xml:space="preserve">Von den </w:t>
      </w:r>
      <w:proofErr w:type="spellStart"/>
      <w:r>
        <w:t>vns</w:t>
      </w:r>
      <w:proofErr w:type="spellEnd"/>
      <w:r>
        <w:t xml:space="preserve"> </w:t>
      </w:r>
      <w:proofErr w:type="spellStart"/>
      <w:r>
        <w:t>luther</w:t>
      </w:r>
      <w:proofErr w:type="spellEnd"/>
      <w:r>
        <w:t xml:space="preserve"> </w:t>
      </w:r>
      <w:proofErr w:type="spellStart"/>
      <w:r>
        <w:t>seitte</w:t>
      </w:r>
      <w:proofErr w:type="spellEnd"/>
    </w:p>
    <w:p w14:paraId="77341D31" w14:textId="77777777" w:rsidR="00406312" w:rsidRDefault="00406312" w:rsidP="00406312">
      <w:pPr>
        <w:pStyle w:val="StandardWeb"/>
      </w:pPr>
      <w:r>
        <w:t xml:space="preserve">Das sie zur </w:t>
      </w:r>
      <w:proofErr w:type="spellStart"/>
      <w:r>
        <w:t>selikkeitte</w:t>
      </w:r>
      <w:proofErr w:type="spellEnd"/>
      <w:r>
        <w:br/>
      </w:r>
      <w:proofErr w:type="spellStart"/>
      <w:r>
        <w:t>Sint</w:t>
      </w:r>
      <w:proofErr w:type="spellEnd"/>
      <w:r>
        <w:t xml:space="preserve"> weder nutz noch not</w:t>
      </w:r>
      <w:r>
        <w:br/>
        <w:t xml:space="preserve">nur der </w:t>
      </w:r>
      <w:proofErr w:type="spellStart"/>
      <w:r>
        <w:t>vertraw</w:t>
      </w:r>
      <w:proofErr w:type="spellEnd"/>
      <w:r>
        <w:t xml:space="preserve"> in </w:t>
      </w:r>
      <w:proofErr w:type="spellStart"/>
      <w:r>
        <w:t>Cristi</w:t>
      </w:r>
      <w:proofErr w:type="spellEnd"/>
      <w:r>
        <w:t xml:space="preserve"> </w:t>
      </w:r>
      <w:proofErr w:type="spellStart"/>
      <w:r>
        <w:t>dot</w:t>
      </w:r>
      <w:proofErr w:type="spellEnd"/>
      <w:r>
        <w:br/>
      </w:r>
      <w:proofErr w:type="spellStart"/>
      <w:r>
        <w:t>Seliget</w:t>
      </w:r>
      <w:proofErr w:type="spellEnd"/>
      <w:r>
        <w:t xml:space="preserve"> </w:t>
      </w:r>
      <w:proofErr w:type="spellStart"/>
      <w:r>
        <w:t>vns</w:t>
      </w:r>
      <w:proofErr w:type="spellEnd"/>
      <w:r>
        <w:t xml:space="preserve"> </w:t>
      </w:r>
      <w:proofErr w:type="spellStart"/>
      <w:r>
        <w:t>alsamen</w:t>
      </w:r>
      <w:proofErr w:type="spellEnd"/>
      <w:r>
        <w:br/>
        <w:t xml:space="preserve">Der leb den </w:t>
      </w:r>
      <w:proofErr w:type="spellStart"/>
      <w:r>
        <w:t>Babst</w:t>
      </w:r>
      <w:proofErr w:type="spellEnd"/>
      <w:r>
        <w:t xml:space="preserve"> </w:t>
      </w:r>
      <w:proofErr w:type="spellStart"/>
      <w:r>
        <w:t>pedeitte</w:t>
      </w:r>
      <w:proofErr w:type="spellEnd"/>
    </w:p>
    <w:p w14:paraId="2550E593" w14:textId="77777777" w:rsidR="00406312" w:rsidRDefault="00406312" w:rsidP="00406312">
      <w:pPr>
        <w:pStyle w:val="StandardWeb"/>
      </w:pPr>
      <w:r>
        <w:t xml:space="preserve">Der </w:t>
      </w:r>
      <w:proofErr w:type="spellStart"/>
      <w:r>
        <w:t>cristlich</w:t>
      </w:r>
      <w:proofErr w:type="spellEnd"/>
      <w:r>
        <w:t xml:space="preserve"> </w:t>
      </w:r>
      <w:proofErr w:type="spellStart"/>
      <w:r>
        <w:t>ler</w:t>
      </w:r>
      <w:proofErr w:type="spellEnd"/>
      <w:r>
        <w:t xml:space="preserve"> </w:t>
      </w:r>
      <w:proofErr w:type="spellStart"/>
      <w:r>
        <w:t>verpeitte</w:t>
      </w:r>
      <w:proofErr w:type="spellEnd"/>
      <w:r>
        <w:br/>
      </w:r>
      <w:proofErr w:type="spellStart"/>
      <w:r>
        <w:t>pey</w:t>
      </w:r>
      <w:proofErr w:type="spellEnd"/>
      <w:r>
        <w:t xml:space="preserve"> </w:t>
      </w:r>
      <w:proofErr w:type="spellStart"/>
      <w:r>
        <w:t>verdamung</w:t>
      </w:r>
      <w:proofErr w:type="spellEnd"/>
      <w:r>
        <w:t xml:space="preserve"> doch </w:t>
      </w:r>
      <w:proofErr w:type="spellStart"/>
      <w:r>
        <w:t>hot</w:t>
      </w:r>
      <w:proofErr w:type="spellEnd"/>
      <w:r>
        <w:br/>
        <w:t xml:space="preserve">Kein </w:t>
      </w:r>
      <w:proofErr w:type="spellStart"/>
      <w:r>
        <w:t>mensch</w:t>
      </w:r>
      <w:proofErr w:type="spellEnd"/>
      <w:r>
        <w:t xml:space="preserve"> </w:t>
      </w:r>
      <w:proofErr w:type="spellStart"/>
      <w:r>
        <w:t>gewalt</w:t>
      </w:r>
      <w:proofErr w:type="spellEnd"/>
      <w:r>
        <w:t xml:space="preserve"> </w:t>
      </w:r>
      <w:proofErr w:type="spellStart"/>
      <w:r>
        <w:t>sunder</w:t>
      </w:r>
      <w:proofErr w:type="spellEnd"/>
      <w:r>
        <w:t xml:space="preserve"> nur </w:t>
      </w:r>
      <w:proofErr w:type="spellStart"/>
      <w:r>
        <w:t>got</w:t>
      </w:r>
      <w:proofErr w:type="spellEnd"/>
      <w:r>
        <w:br/>
        <w:t xml:space="preserve">Den </w:t>
      </w:r>
      <w:proofErr w:type="spellStart"/>
      <w:r>
        <w:t>menschen</w:t>
      </w:r>
      <w:proofErr w:type="spellEnd"/>
      <w:r>
        <w:t xml:space="preserve"> </w:t>
      </w:r>
      <w:proofErr w:type="spellStart"/>
      <w:r>
        <w:t>zw</w:t>
      </w:r>
      <w:proofErr w:type="spellEnd"/>
      <w:r>
        <w:t xml:space="preserve"> </w:t>
      </w:r>
      <w:proofErr w:type="spellStart"/>
      <w:r>
        <w:t>ferdamen</w:t>
      </w:r>
      <w:proofErr w:type="spellEnd"/>
      <w:r>
        <w:br/>
      </w:r>
      <w:proofErr w:type="spellStart"/>
      <w:r>
        <w:t>Swein</w:t>
      </w:r>
      <w:proofErr w:type="spellEnd"/>
      <w:r>
        <w:t xml:space="preserve"> </w:t>
      </w:r>
      <w:proofErr w:type="spellStart"/>
      <w:r>
        <w:t>pock</w:t>
      </w:r>
      <w:proofErr w:type="spellEnd"/>
      <w:r>
        <w:t xml:space="preserve"> </w:t>
      </w:r>
      <w:proofErr w:type="spellStart"/>
      <w:r>
        <w:t>hunt</w:t>
      </w:r>
      <w:proofErr w:type="spellEnd"/>
      <w:r>
        <w:t xml:space="preserve"> </w:t>
      </w:r>
      <w:proofErr w:type="spellStart"/>
      <w:r>
        <w:t>kacz</w:t>
      </w:r>
      <w:proofErr w:type="spellEnd"/>
      <w:r>
        <w:t xml:space="preserve"> die </w:t>
      </w:r>
      <w:proofErr w:type="spellStart"/>
      <w:r>
        <w:t>thire</w:t>
      </w:r>
      <w:proofErr w:type="spellEnd"/>
    </w:p>
    <w:p w14:paraId="2B840D26" w14:textId="77777777" w:rsidR="00406312" w:rsidRDefault="00406312" w:rsidP="00406312">
      <w:pPr>
        <w:pStyle w:val="StandardWeb"/>
      </w:pPr>
      <w:proofErr w:type="spellStart"/>
      <w:r>
        <w:t>pedewtten</w:t>
      </w:r>
      <w:proofErr w:type="spellEnd"/>
      <w:r>
        <w:t xml:space="preserve"> </w:t>
      </w:r>
      <w:proofErr w:type="spellStart"/>
      <w:r>
        <w:t>vns</w:t>
      </w:r>
      <w:proofErr w:type="spellEnd"/>
      <w:r>
        <w:t xml:space="preserve"> die </w:t>
      </w:r>
      <w:proofErr w:type="spellStart"/>
      <w:r>
        <w:t>vire</w:t>
      </w:r>
      <w:proofErr w:type="spellEnd"/>
      <w:r>
        <w:br/>
        <w:t xml:space="preserve">Eck </w:t>
      </w:r>
      <w:proofErr w:type="spellStart"/>
      <w:r>
        <w:t>emser</w:t>
      </w:r>
      <w:proofErr w:type="spellEnd"/>
      <w:r>
        <w:t xml:space="preserve"> </w:t>
      </w:r>
      <w:proofErr w:type="spellStart"/>
      <w:r>
        <w:t>lemp</w:t>
      </w:r>
      <w:proofErr w:type="spellEnd"/>
      <w:r>
        <w:t xml:space="preserve"> </w:t>
      </w:r>
      <w:proofErr w:type="spellStart"/>
      <w:r>
        <w:t>murner</w:t>
      </w:r>
      <w:proofErr w:type="spellEnd"/>
      <w:r>
        <w:br/>
      </w:r>
      <w:proofErr w:type="spellStart"/>
      <w:r>
        <w:t>Kempfen</w:t>
      </w:r>
      <w:proofErr w:type="spellEnd"/>
      <w:r>
        <w:t xml:space="preserve"> wider die </w:t>
      </w:r>
      <w:proofErr w:type="spellStart"/>
      <w:r>
        <w:t>warheit</w:t>
      </w:r>
      <w:proofErr w:type="spellEnd"/>
      <w:r>
        <w:t xml:space="preserve"> </w:t>
      </w:r>
      <w:proofErr w:type="spellStart"/>
      <w:r>
        <w:t>ser</w:t>
      </w:r>
      <w:proofErr w:type="spellEnd"/>
      <w:r>
        <w:br/>
        <w:t xml:space="preserve">Das schlangen </w:t>
      </w:r>
      <w:proofErr w:type="spellStart"/>
      <w:r>
        <w:t>Zicht</w:t>
      </w:r>
      <w:proofErr w:type="spellEnd"/>
      <w:r>
        <w:t xml:space="preserve"> </w:t>
      </w:r>
      <w:proofErr w:type="spellStart"/>
      <w:r>
        <w:t>ser</w:t>
      </w:r>
      <w:proofErr w:type="spellEnd"/>
      <w:r>
        <w:t xml:space="preserve"> </w:t>
      </w:r>
      <w:proofErr w:type="spellStart"/>
      <w:r>
        <w:t>prande</w:t>
      </w:r>
      <w:proofErr w:type="spellEnd"/>
      <w:r>
        <w:br/>
      </w:r>
      <w:proofErr w:type="spellStart"/>
      <w:r>
        <w:t>pfaffen</w:t>
      </w:r>
      <w:proofErr w:type="spellEnd"/>
      <w:r>
        <w:t xml:space="preserve"> </w:t>
      </w:r>
      <w:proofErr w:type="spellStart"/>
      <w:r>
        <w:t>munich</w:t>
      </w:r>
      <w:proofErr w:type="spellEnd"/>
      <w:r>
        <w:t xml:space="preserve"> im lande</w:t>
      </w:r>
    </w:p>
    <w:p w14:paraId="03F92EFE" w14:textId="77777777" w:rsidR="00406312" w:rsidRDefault="00406312" w:rsidP="00406312">
      <w:pPr>
        <w:pStyle w:val="StandardWeb"/>
      </w:pPr>
      <w:proofErr w:type="spellStart"/>
      <w:r>
        <w:t>Etlich</w:t>
      </w:r>
      <w:proofErr w:type="spellEnd"/>
      <w:r>
        <w:t xml:space="preserve"> </w:t>
      </w:r>
      <w:proofErr w:type="spellStart"/>
      <w:r>
        <w:t>hochschuel</w:t>
      </w:r>
      <w:proofErr w:type="spellEnd"/>
      <w:r>
        <w:t xml:space="preserve"> </w:t>
      </w:r>
      <w:proofErr w:type="spellStart"/>
      <w:r>
        <w:t>vnd</w:t>
      </w:r>
      <w:proofErr w:type="spellEnd"/>
      <w:r>
        <w:t xml:space="preserve"> </w:t>
      </w:r>
      <w:proofErr w:type="spellStart"/>
      <w:r>
        <w:t>stift</w:t>
      </w:r>
      <w:proofErr w:type="spellEnd"/>
      <w:r>
        <w:br/>
        <w:t xml:space="preserve">Das </w:t>
      </w:r>
      <w:proofErr w:type="spellStart"/>
      <w:r>
        <w:t>wolff</w:t>
      </w:r>
      <w:proofErr w:type="spellEnd"/>
      <w:r>
        <w:t xml:space="preserve"> </w:t>
      </w:r>
      <w:proofErr w:type="spellStart"/>
      <w:r>
        <w:t>hewllen</w:t>
      </w:r>
      <w:proofErr w:type="spellEnd"/>
      <w:r>
        <w:t xml:space="preserve"> die </w:t>
      </w:r>
      <w:proofErr w:type="spellStart"/>
      <w:r>
        <w:t>pischoff</w:t>
      </w:r>
      <w:proofErr w:type="spellEnd"/>
      <w:r>
        <w:t xml:space="preserve"> </w:t>
      </w:r>
      <w:proofErr w:type="spellStart"/>
      <w:r>
        <w:t>drift</w:t>
      </w:r>
      <w:proofErr w:type="spellEnd"/>
      <w:r>
        <w:br/>
      </w:r>
      <w:proofErr w:type="spellStart"/>
      <w:r>
        <w:t>Disses</w:t>
      </w:r>
      <w:proofErr w:type="spellEnd"/>
      <w:r>
        <w:t xml:space="preserve"> </w:t>
      </w:r>
      <w:proofErr w:type="spellStart"/>
      <w:r>
        <w:t>folck</w:t>
      </w:r>
      <w:proofErr w:type="spellEnd"/>
      <w:r>
        <w:t xml:space="preserve"> alles sande</w:t>
      </w:r>
      <w:r>
        <w:br/>
        <w:t xml:space="preserve">Den </w:t>
      </w:r>
      <w:proofErr w:type="spellStart"/>
      <w:r>
        <w:t>luther</w:t>
      </w:r>
      <w:proofErr w:type="spellEnd"/>
      <w:r>
        <w:t xml:space="preserve"> </w:t>
      </w:r>
      <w:proofErr w:type="spellStart"/>
      <w:r>
        <w:t>keczer</w:t>
      </w:r>
      <w:proofErr w:type="spellEnd"/>
      <w:r>
        <w:t xml:space="preserve"> </w:t>
      </w:r>
      <w:proofErr w:type="spellStart"/>
      <w:r>
        <w:t>nande</w:t>
      </w:r>
      <w:proofErr w:type="spellEnd"/>
      <w:r>
        <w:br/>
        <w:t xml:space="preserve">Wie </w:t>
      </w:r>
      <w:proofErr w:type="spellStart"/>
      <w:r>
        <w:t>wol</w:t>
      </w:r>
      <w:proofErr w:type="spellEnd"/>
      <w:r>
        <w:t xml:space="preserve"> sie in mit </w:t>
      </w:r>
      <w:proofErr w:type="spellStart"/>
      <w:r>
        <w:t>schrift</w:t>
      </w:r>
      <w:proofErr w:type="spellEnd"/>
    </w:p>
    <w:p w14:paraId="098C84FE" w14:textId="77777777" w:rsidR="00406312" w:rsidRDefault="00406312" w:rsidP="00406312">
      <w:pPr>
        <w:pStyle w:val="StandardWeb"/>
      </w:pPr>
      <w:r>
        <w:t xml:space="preserve">Nie </w:t>
      </w:r>
      <w:proofErr w:type="spellStart"/>
      <w:r>
        <w:t>vberwunden</w:t>
      </w:r>
      <w:proofErr w:type="spellEnd"/>
      <w:r>
        <w:t xml:space="preserve"> </w:t>
      </w:r>
      <w:proofErr w:type="spellStart"/>
      <w:r>
        <w:t>han</w:t>
      </w:r>
      <w:proofErr w:type="spellEnd"/>
      <w:r>
        <w:t xml:space="preserve"> hie </w:t>
      </w:r>
      <w:proofErr w:type="spellStart"/>
      <w:r>
        <w:t>prift</w:t>
      </w:r>
      <w:proofErr w:type="spellEnd"/>
      <w:r>
        <w:br/>
        <w:t>Kein stuck, darin er irre</w:t>
      </w:r>
      <w:r>
        <w:br/>
        <w:t xml:space="preserve">Des </w:t>
      </w:r>
      <w:proofErr w:type="spellStart"/>
      <w:r>
        <w:t>sint</w:t>
      </w:r>
      <w:proofErr w:type="spellEnd"/>
      <w:r>
        <w:t xml:space="preserve"> erwachet </w:t>
      </w:r>
      <w:proofErr w:type="spellStart"/>
      <w:r>
        <w:t>wire</w:t>
      </w:r>
      <w:proofErr w:type="spellEnd"/>
      <w:r>
        <w:br/>
        <w:t xml:space="preserve">Durch </w:t>
      </w:r>
      <w:proofErr w:type="spellStart"/>
      <w:r>
        <w:t>Ewangelisch</w:t>
      </w:r>
      <w:proofErr w:type="spellEnd"/>
      <w:r>
        <w:t xml:space="preserve"> </w:t>
      </w:r>
      <w:proofErr w:type="spellStart"/>
      <w:r>
        <w:t>ler</w:t>
      </w:r>
      <w:proofErr w:type="spellEnd"/>
      <w:r>
        <w:br/>
        <w:t xml:space="preserve">Von den </w:t>
      </w:r>
      <w:proofErr w:type="spellStart"/>
      <w:r>
        <w:t>menschen</w:t>
      </w:r>
      <w:proofErr w:type="spellEnd"/>
      <w:r>
        <w:t xml:space="preserve"> </w:t>
      </w:r>
      <w:proofErr w:type="spellStart"/>
      <w:r>
        <w:t>gepotten</w:t>
      </w:r>
      <w:proofErr w:type="spellEnd"/>
      <w:r>
        <w:t xml:space="preserve"> schwer</w:t>
      </w:r>
    </w:p>
    <w:p w14:paraId="6ED6B905" w14:textId="77777777" w:rsidR="00406312" w:rsidRDefault="00406312" w:rsidP="00406312">
      <w:pPr>
        <w:pStyle w:val="StandardWeb"/>
      </w:pPr>
      <w:proofErr w:type="spellStart"/>
      <w:r>
        <w:t>got</w:t>
      </w:r>
      <w:proofErr w:type="spellEnd"/>
      <w:r>
        <w:t xml:space="preserve"> sey mit </w:t>
      </w:r>
      <w:proofErr w:type="spellStart"/>
      <w:r>
        <w:t>vns</w:t>
      </w:r>
      <w:proofErr w:type="spellEnd"/>
      <w:r>
        <w:t xml:space="preserve"> sprecht amen</w:t>
      </w:r>
    </w:p>
    <w:p w14:paraId="0C4EAA3D" w14:textId="77777777" w:rsidR="0096114B" w:rsidRDefault="0096114B">
      <w:pPr>
        <w:spacing w:after="0" w:line="240" w:lineRule="auto"/>
        <w:rPr>
          <w:rFonts w:eastAsia="Times New Roman"/>
          <w:b/>
          <w:bCs/>
          <w:color w:val="000000"/>
          <w:kern w:val="36"/>
          <w:sz w:val="36"/>
          <w:szCs w:val="48"/>
          <w:lang w:eastAsia="de-DE"/>
        </w:rPr>
      </w:pPr>
      <w:r>
        <w:br w:type="page"/>
      </w:r>
    </w:p>
    <w:p w14:paraId="7DBD4DF6" w14:textId="5EBCCE99" w:rsidR="00406312" w:rsidRDefault="00406312" w:rsidP="00406312">
      <w:pPr>
        <w:pStyle w:val="berschrift1"/>
      </w:pPr>
      <w:r w:rsidRPr="00406312">
        <w:t>Spieker, Christian Wilhelm – Gott, du Licht, das ewig bleibet</w:t>
      </w:r>
    </w:p>
    <w:p w14:paraId="6264DDE9" w14:textId="77777777" w:rsidR="00406312" w:rsidRDefault="00406312" w:rsidP="00406312">
      <w:pPr>
        <w:pStyle w:val="StandardWeb"/>
      </w:pPr>
      <w:r>
        <w:t>Gott, du Licht, das ewig bleibet,</w:t>
      </w:r>
      <w:r>
        <w:br/>
        <w:t>Das ohn‘ allen Wechsel ist,</w:t>
      </w:r>
      <w:r>
        <w:br/>
        <w:t>Das die Finsterniß vertreibet,</w:t>
      </w:r>
      <w:r>
        <w:br/>
        <w:t>Der du bleibest, wie du bist:</w:t>
      </w:r>
      <w:r>
        <w:br/>
        <w:t>Ich verlasse meine Ruh;</w:t>
      </w:r>
      <w:r>
        <w:br/>
        <w:t>Rufe: Werde Licht! mir zu,</w:t>
      </w:r>
      <w:r>
        <w:br/>
        <w:t>Daß ich, der ich Nacht und Erde,</w:t>
      </w:r>
      <w:r>
        <w:br/>
        <w:t>Durch dein Licht verkläret werde!</w:t>
      </w:r>
    </w:p>
    <w:p w14:paraId="52A2241C" w14:textId="77777777" w:rsidR="00406312" w:rsidRDefault="00406312" w:rsidP="00406312">
      <w:pPr>
        <w:pStyle w:val="StandardWeb"/>
      </w:pPr>
      <w:r>
        <w:t>Wecke, da der Leib geschlafen,</w:t>
      </w:r>
      <w:r>
        <w:br/>
        <w:t>Auch die Seele geistlich auf;</w:t>
      </w:r>
      <w:r>
        <w:br/>
      </w:r>
      <w:proofErr w:type="spellStart"/>
      <w:r>
        <w:t>Gieb</w:t>
      </w:r>
      <w:proofErr w:type="spellEnd"/>
      <w:r>
        <w:t xml:space="preserve"> ihr deines Lichtes Waffen,</w:t>
      </w:r>
      <w:r>
        <w:br/>
        <w:t>Richt‘ und leite ihren Lauf;</w:t>
      </w:r>
      <w:r>
        <w:br/>
        <w:t>Laß mich sein des Lichtes Kind,</w:t>
      </w:r>
      <w:r>
        <w:br/>
        <w:t>Hilf mir, weil ich geistlich blind,</w:t>
      </w:r>
      <w:r>
        <w:br/>
        <w:t>Jesu, daß ich wieder sehe</w:t>
      </w:r>
      <w:r>
        <w:br/>
        <w:t>Und in deinem Lichte gebe.</w:t>
      </w:r>
    </w:p>
    <w:p w14:paraId="315038AA" w14:textId="77777777" w:rsidR="00406312" w:rsidRDefault="00406312" w:rsidP="00406312">
      <w:pPr>
        <w:pStyle w:val="StandardWeb"/>
      </w:pPr>
      <w:r>
        <w:t>Schenke mir, Herr, und gewähre.</w:t>
      </w:r>
      <w:r>
        <w:br/>
        <w:t>Was die arme Seele füllt;</w:t>
      </w:r>
      <w:r>
        <w:br/>
        <w:t>Ach, erneure und verkläre</w:t>
      </w:r>
      <w:r>
        <w:br/>
        <w:t>Stets in mir mein Ebenbild!</w:t>
      </w:r>
      <w:r>
        <w:br/>
        <w:t>Sende mir den Geist der Kraft,</w:t>
      </w:r>
      <w:r>
        <w:br/>
        <w:t>Der ein neues Leben schafft,</w:t>
      </w:r>
      <w:r>
        <w:br/>
        <w:t>Daß ich himmlisch auf der Erde</w:t>
      </w:r>
      <w:r>
        <w:br/>
        <w:t>Und ein Geist mit Christo werde.</w:t>
      </w:r>
    </w:p>
    <w:p w14:paraId="6D9A9A36" w14:textId="77777777" w:rsidR="00406312" w:rsidRDefault="00406312" w:rsidP="00406312">
      <w:pPr>
        <w:pStyle w:val="StandardWeb"/>
      </w:pPr>
      <w:r>
        <w:t>Segne meiner Hände Werke,</w:t>
      </w:r>
      <w:r>
        <w:br/>
        <w:t>Fördre mich in meiner Pflicht,</w:t>
      </w:r>
      <w:r>
        <w:br/>
        <w:t>Bleibe meiner Schwachheit Stärke,</w:t>
      </w:r>
      <w:r>
        <w:br/>
        <w:t>Meines Lebens Kraft und Licht;</w:t>
      </w:r>
      <w:r>
        <w:br/>
        <w:t>Laß mein Lebensziel allein</w:t>
      </w:r>
      <w:r>
        <w:br/>
        <w:t>Deines Namens Ehre sein;</w:t>
      </w:r>
      <w:r>
        <w:br/>
        <w:t>Hilf, daß ich stets wahre Liebe</w:t>
      </w:r>
      <w:r>
        <w:br/>
        <w:t>Gegen meinen Nächsten übe.</w:t>
      </w:r>
    </w:p>
    <w:p w14:paraId="5F1AFC42" w14:textId="77777777" w:rsidR="00406312" w:rsidRDefault="00406312" w:rsidP="00406312">
      <w:pPr>
        <w:pStyle w:val="StandardWeb"/>
      </w:pPr>
      <w:r>
        <w:t>Führ‘ mich einst zu jenem Lichte</w:t>
      </w:r>
      <w:r>
        <w:br/>
        <w:t>Deiner höchsten Majestät,</w:t>
      </w:r>
      <w:r>
        <w:br/>
        <w:t>Wo vor deinem Angesichte</w:t>
      </w:r>
      <w:r>
        <w:br/>
        <w:t>Die verklärte Seele steht,</w:t>
      </w:r>
      <w:r>
        <w:br/>
        <w:t>Heller als der Sonnenschein,</w:t>
      </w:r>
      <w:r>
        <w:br/>
        <w:t>Schön, unsterblich, engelrein;</w:t>
      </w:r>
      <w:r>
        <w:br/>
        <w:t>Laß sie sein mit dir vereinet,</w:t>
      </w:r>
      <w:r>
        <w:br/>
        <w:t>Wenn mein letzter Tag erscheinet.</w:t>
      </w:r>
    </w:p>
    <w:p w14:paraId="69A8546B" w14:textId="77777777" w:rsidR="00406312" w:rsidRDefault="00406312" w:rsidP="00406312">
      <w:pPr>
        <w:pStyle w:val="berschrift1"/>
      </w:pPr>
      <w:r w:rsidRPr="00406312">
        <w:t>Spieker, Christian Wilhelm – Höchster Gott! durch deinen Segen</w:t>
      </w:r>
    </w:p>
    <w:p w14:paraId="79BB7432" w14:textId="77777777" w:rsidR="00406312" w:rsidRDefault="00406312" w:rsidP="00406312">
      <w:pPr>
        <w:pStyle w:val="StandardWeb"/>
      </w:pPr>
      <w:r>
        <w:t>Höchster Gott! durch deinen Segen</w:t>
      </w:r>
      <w:r>
        <w:br/>
        <w:t>Konnt‘ ich fröhlich und gesund</w:t>
      </w:r>
      <w:r>
        <w:br/>
        <w:t>Diese Nacht zurücke legen;</w:t>
      </w:r>
      <w:r>
        <w:br/>
        <w:t>Also preist dich Herz und Mund.</w:t>
      </w:r>
      <w:r>
        <w:br/>
        <w:t>Denn du willst für alle Treu</w:t>
      </w:r>
      <w:r>
        <w:br/>
        <w:t>Nichts, als daß man dankbar sei.</w:t>
      </w:r>
    </w:p>
    <w:p w14:paraId="27658E83" w14:textId="77777777" w:rsidR="00406312" w:rsidRDefault="00406312" w:rsidP="00406312">
      <w:pPr>
        <w:pStyle w:val="StandardWeb"/>
      </w:pPr>
      <w:r>
        <w:t>Segne heute mich vom neuen,</w:t>
      </w:r>
      <w:r>
        <w:br/>
        <w:t>Weil du segnen kannst und mußt;</w:t>
      </w:r>
      <w:r>
        <w:br/>
        <w:t>Denn mit Wohlthat zu erfreuen,</w:t>
      </w:r>
      <w:r>
        <w:br/>
        <w:t>Das ist deine Herzenslust,</w:t>
      </w:r>
      <w:r>
        <w:br/>
        <w:t>Und du machst die milde Hand</w:t>
      </w:r>
      <w:r>
        <w:br/>
        <w:t>Täglich aller Welt bekannt.</w:t>
      </w:r>
    </w:p>
    <w:p w14:paraId="7E19043D" w14:textId="77777777" w:rsidR="00406312" w:rsidRDefault="00406312" w:rsidP="00406312">
      <w:pPr>
        <w:pStyle w:val="StandardWeb"/>
      </w:pPr>
      <w:r>
        <w:t>Segne mich mit deinem Geiste,</w:t>
      </w:r>
      <w:r>
        <w:br/>
        <w:t>Daß er heut‘ mit seiner Kraft</w:t>
      </w:r>
      <w:r>
        <w:br/>
        <w:t>Meinem Glauben Beistand leiste,</w:t>
      </w:r>
      <w:r>
        <w:br/>
        <w:t>Daß er gute Werke schafft</w:t>
      </w:r>
      <w:r>
        <w:br/>
        <w:t>Und dem Bösen insgemein,</w:t>
      </w:r>
      <w:r>
        <w:br/>
        <w:t>Mag ein wackrer Gegner sein.</w:t>
      </w:r>
    </w:p>
    <w:p w14:paraId="20C49165" w14:textId="77777777" w:rsidR="00406312" w:rsidRDefault="00406312" w:rsidP="00406312">
      <w:pPr>
        <w:pStyle w:val="StandardWeb"/>
      </w:pPr>
      <w:r>
        <w:t>Segne mich mit deinem Worte,</w:t>
      </w:r>
      <w:r>
        <w:br/>
        <w:t>Schreib es in mein Herz hinein,</w:t>
      </w:r>
      <w:r>
        <w:br/>
        <w:t>Daß es mag an jedem Orte</w:t>
      </w:r>
      <w:r>
        <w:br/>
        <w:t>Meines Wandels Richtschnur sein.</w:t>
      </w:r>
      <w:r>
        <w:br/>
        <w:t>Leuchtet mir dies Lebenslicht,</w:t>
      </w:r>
      <w:r>
        <w:br/>
        <w:t>O so fehl‘ und fall‘ ich nicht.</w:t>
      </w:r>
    </w:p>
    <w:p w14:paraId="300AA5A3" w14:textId="77777777" w:rsidR="00406312" w:rsidRDefault="00406312" w:rsidP="00406312">
      <w:pPr>
        <w:pStyle w:val="StandardWeb"/>
      </w:pPr>
      <w:r>
        <w:t>Segne mich in meinem Stande,</w:t>
      </w:r>
      <w:r>
        <w:br/>
        <w:t>Zeuch mein Herz mit Klugheit an,</w:t>
      </w:r>
      <w:r>
        <w:br/>
        <w:t>Daß ich solchen ohne Schande</w:t>
      </w:r>
      <w:r>
        <w:br/>
        <w:t>Und mit Ehren führen kann.</w:t>
      </w:r>
      <w:r>
        <w:br/>
        <w:t>Gib dazu mein täglich Brod</w:t>
      </w:r>
      <w:r>
        <w:br/>
        <w:t>Und was irgend sonst mir noth.</w:t>
      </w:r>
    </w:p>
    <w:p w14:paraId="23811ECE" w14:textId="77777777" w:rsidR="00406312" w:rsidRDefault="00406312" w:rsidP="00406312">
      <w:pPr>
        <w:pStyle w:val="StandardWeb"/>
      </w:pPr>
      <w:r>
        <w:t>Segne mich in Kreuz und Leiden</w:t>
      </w:r>
      <w:r>
        <w:br/>
        <w:t>Mit Vertrauen und Geduld;</w:t>
      </w:r>
      <w:r>
        <w:br/>
        <w:t>Segne mich in Glück und Freuden</w:t>
      </w:r>
      <w:r>
        <w:br/>
        <w:t>Mit dem Reichthum deiner Huld;</w:t>
      </w:r>
      <w:r>
        <w:br/>
        <w:t>Daß ich dir im Kreuz getreu</w:t>
      </w:r>
      <w:r>
        <w:br/>
        <w:t>Und im Glück voll Demuth sei.</w:t>
      </w:r>
    </w:p>
    <w:p w14:paraId="2B878E58" w14:textId="77777777" w:rsidR="00406312" w:rsidRDefault="00406312" w:rsidP="00406312">
      <w:pPr>
        <w:pStyle w:val="StandardWeb"/>
      </w:pPr>
      <w:r>
        <w:t>So will ich für allen Segen</w:t>
      </w:r>
      <w:r>
        <w:br/>
        <w:t>Lob und Ehre, Preis und Dan!</w:t>
      </w:r>
      <w:r>
        <w:br/>
        <w:t>Dir zu deinen Füßen legen</w:t>
      </w:r>
      <w:r>
        <w:br/>
        <w:t>Und es thun mein Leben lang;</w:t>
      </w:r>
      <w:r>
        <w:br/>
        <w:t>Ais ich mit den Engeln dort</w:t>
      </w:r>
      <w:r>
        <w:br/>
        <w:t>Vor dir jauchze fort und fort.</w:t>
      </w:r>
    </w:p>
    <w:p w14:paraId="42639DF9" w14:textId="77777777" w:rsidR="0096114B" w:rsidRDefault="0096114B">
      <w:pPr>
        <w:spacing w:after="0" w:line="240" w:lineRule="auto"/>
        <w:rPr>
          <w:rFonts w:eastAsia="Times New Roman"/>
          <w:b/>
          <w:bCs/>
          <w:color w:val="000000"/>
          <w:kern w:val="36"/>
          <w:sz w:val="36"/>
          <w:szCs w:val="48"/>
          <w:lang w:eastAsia="de-DE"/>
        </w:rPr>
      </w:pPr>
      <w:r>
        <w:br w:type="page"/>
      </w:r>
    </w:p>
    <w:p w14:paraId="61D034B1" w14:textId="40E593CB" w:rsidR="00134600" w:rsidRDefault="00406312" w:rsidP="00134600">
      <w:pPr>
        <w:pStyle w:val="berschrift1"/>
      </w:pPr>
      <w:r w:rsidRPr="00406312">
        <w:t>Spitta, Carl Johann Philipp</w:t>
      </w:r>
      <w:r w:rsidR="00134600">
        <w:t xml:space="preserve"> </w:t>
      </w:r>
      <w:r w:rsidR="00134600" w:rsidRPr="00134600">
        <w:t>– Es wird mein Herz mit Freuden wach</w:t>
      </w:r>
    </w:p>
    <w:p w14:paraId="0B8247F4" w14:textId="77777777" w:rsidR="00134600" w:rsidRDefault="00134600" w:rsidP="00134600">
      <w:pPr>
        <w:pStyle w:val="StandardWeb"/>
      </w:pPr>
      <w:r>
        <w:t>Es wird mein Herz mit Freuden wach,</w:t>
      </w:r>
      <w:r>
        <w:br/>
        <w:t>ein Segenstag ist dieser Tag;</w:t>
      </w:r>
      <w:r>
        <w:br/>
        <w:t>da ruft’s mit hellem Klang hinaus:</w:t>
      </w:r>
      <w:r>
        <w:br/>
        <w:t>Komm heut in deines Gottes Haus!</w:t>
      </w:r>
    </w:p>
    <w:p w14:paraId="200F05AD" w14:textId="77777777" w:rsidR="00134600" w:rsidRDefault="00134600" w:rsidP="00134600">
      <w:pPr>
        <w:pStyle w:val="StandardWeb"/>
      </w:pPr>
      <w:r>
        <w:t>Am Tage, da er reden will,</w:t>
      </w:r>
      <w:r>
        <w:br/>
        <w:t>tu auf dein Herz und halt dich still;</w:t>
      </w:r>
      <w:r>
        <w:br/>
        <w:t>da er an dir sein Werk will tun,</w:t>
      </w:r>
      <w:r>
        <w:br/>
        <w:t>laß deiner Hände Werke ruhn!</w:t>
      </w:r>
    </w:p>
    <w:p w14:paraId="7B5993DD" w14:textId="77777777" w:rsidR="00134600" w:rsidRDefault="00134600" w:rsidP="00134600">
      <w:pPr>
        <w:pStyle w:val="StandardWeb"/>
      </w:pPr>
      <w:r>
        <w:t>Heut hält der Herr ein offnes Haus,</w:t>
      </w:r>
      <w:r>
        <w:br/>
        <w:t>da teilt dem Hungrigen er aus</w:t>
      </w:r>
      <w:r>
        <w:br/>
        <w:t>sein teures Wort, das Lebensbrot;</w:t>
      </w:r>
      <w:r>
        <w:br/>
        <w:t xml:space="preserve">wer das genießt, dem </w:t>
      </w:r>
      <w:proofErr w:type="spellStart"/>
      <w:r>
        <w:t>schad’t</w:t>
      </w:r>
      <w:proofErr w:type="spellEnd"/>
      <w:r>
        <w:t xml:space="preserve"> kein Tod.</w:t>
      </w:r>
    </w:p>
    <w:p w14:paraId="368A7335" w14:textId="77777777" w:rsidR="00134600" w:rsidRDefault="00134600" w:rsidP="00134600">
      <w:pPr>
        <w:pStyle w:val="StandardWeb"/>
      </w:pPr>
      <w:r>
        <w:t>Heut wird der gute Sämann gehn,</w:t>
      </w:r>
      <w:r>
        <w:br/>
        <w:t xml:space="preserve">den edlen Samen </w:t>
      </w:r>
      <w:proofErr w:type="spellStart"/>
      <w:r>
        <w:t>auszusäh’n</w:t>
      </w:r>
      <w:proofErr w:type="spellEnd"/>
      <w:r>
        <w:t>,</w:t>
      </w:r>
      <w:r>
        <w:br/>
        <w:t xml:space="preserve">der in den Herzen, da er </w:t>
      </w:r>
      <w:proofErr w:type="spellStart"/>
      <w:r>
        <w:t>haft’t</w:t>
      </w:r>
      <w:proofErr w:type="spellEnd"/>
      <w:r>
        <w:t>,</w:t>
      </w:r>
      <w:r>
        <w:br/>
        <w:t>vielfältig edle Früchte schafft.</w:t>
      </w:r>
    </w:p>
    <w:p w14:paraId="78727DB6" w14:textId="77777777" w:rsidR="00134600" w:rsidRDefault="00134600" w:rsidP="00134600">
      <w:pPr>
        <w:pStyle w:val="StandardWeb"/>
      </w:pPr>
      <w:r>
        <w:t>Heut führt der treue Hirt ins Tal</w:t>
      </w:r>
      <w:r>
        <w:br/>
        <w:t>die Schaf’ und Lämmer allzumal</w:t>
      </w:r>
      <w:r>
        <w:br/>
        <w:t xml:space="preserve">zu guter </w:t>
      </w:r>
      <w:proofErr w:type="spellStart"/>
      <w:r>
        <w:t>Weid</w:t>
      </w:r>
      <w:proofErr w:type="spellEnd"/>
      <w:r>
        <w:t>’ an rechter Stell’,</w:t>
      </w:r>
      <w:r>
        <w:br/>
        <w:t>auf grüner Au, zum frischen Quell.</w:t>
      </w:r>
    </w:p>
    <w:p w14:paraId="5B4D9791" w14:textId="77777777" w:rsidR="00134600" w:rsidRDefault="00134600" w:rsidP="00134600">
      <w:pPr>
        <w:pStyle w:val="StandardWeb"/>
      </w:pPr>
      <w:r>
        <w:t>Heut ist der Arzt, der Wundermann,</w:t>
      </w:r>
      <w:r>
        <w:br/>
        <w:t>der allen Schaden heilen kann,</w:t>
      </w:r>
      <w:r>
        <w:br/>
        <w:t>mit Hilf’ in Rat und Tat bereit</w:t>
      </w:r>
      <w:r>
        <w:br/>
        <w:t>für jede Wunden, Schmerz und Leid.</w:t>
      </w:r>
    </w:p>
    <w:p w14:paraId="4ABC779B" w14:textId="77777777" w:rsidR="00134600" w:rsidRDefault="00134600" w:rsidP="00134600">
      <w:pPr>
        <w:pStyle w:val="StandardWeb"/>
      </w:pPr>
      <w:r>
        <w:t>Das ist ein Tag, ein Segenstag,</w:t>
      </w:r>
      <w:r>
        <w:br/>
        <w:t>da wird mein Herz mit Freuden wach,</w:t>
      </w:r>
      <w:r>
        <w:br/>
        <w:t>und lieblich klingt der Ruf hinaus:</w:t>
      </w:r>
      <w:r>
        <w:br/>
        <w:t>Komm heut in deines Gottes Haus!</w:t>
      </w:r>
    </w:p>
    <w:p w14:paraId="67D00305" w14:textId="77777777" w:rsidR="00406312" w:rsidRDefault="00406312" w:rsidP="00406312">
      <w:pPr>
        <w:pStyle w:val="berschrift1"/>
        <w:rPr>
          <w:sz w:val="48"/>
        </w:rPr>
      </w:pPr>
      <w:r w:rsidRPr="00406312">
        <w:t>Spitta, Carl Johann Philipp – Gehe hin in Gottes Namen</w:t>
      </w:r>
    </w:p>
    <w:p w14:paraId="3210B2AE" w14:textId="77777777" w:rsidR="00406312" w:rsidRDefault="00406312" w:rsidP="00406312">
      <w:pPr>
        <w:pStyle w:val="StandardWeb"/>
      </w:pPr>
      <w:r>
        <w:t>Gehe hin in Gottes Namen,</w:t>
      </w:r>
      <w:r>
        <w:br/>
        <w:t>greif dein Werk mit Freuden an,</w:t>
      </w:r>
      <w:r>
        <w:br/>
        <w:t>frühe säe deinen Samen,</w:t>
      </w:r>
      <w:r>
        <w:br/>
        <w:t>was getan ist, ist getan.</w:t>
      </w:r>
    </w:p>
    <w:p w14:paraId="45A38B36" w14:textId="77777777" w:rsidR="00406312" w:rsidRDefault="00406312" w:rsidP="00406312">
      <w:pPr>
        <w:pStyle w:val="StandardWeb"/>
      </w:pPr>
      <w:proofErr w:type="spellStart"/>
      <w:r>
        <w:t>Müßigstehen</w:t>
      </w:r>
      <w:proofErr w:type="spellEnd"/>
      <w:r>
        <w:t xml:space="preserve"> ist gefährlich,</w:t>
      </w:r>
      <w:r>
        <w:br/>
        <w:t xml:space="preserve">heilsam </w:t>
      </w:r>
      <w:proofErr w:type="spellStart"/>
      <w:r>
        <w:t>unverdroßner</w:t>
      </w:r>
      <w:proofErr w:type="spellEnd"/>
      <w:r>
        <w:t xml:space="preserve"> Fleiß,</w:t>
      </w:r>
      <w:r>
        <w:br/>
        <w:t>und es steht dir abends ehrlich</w:t>
      </w:r>
      <w:r>
        <w:br/>
        <w:t>an der Stirn des Tages Schweiß.</w:t>
      </w:r>
    </w:p>
    <w:p w14:paraId="2E2073D4" w14:textId="77777777" w:rsidR="00406312" w:rsidRDefault="00406312" w:rsidP="00406312">
      <w:pPr>
        <w:pStyle w:val="StandardWeb"/>
      </w:pPr>
      <w:r>
        <w:t>Sieh nicht aus nach dem Entfernten,</w:t>
      </w:r>
      <w:r>
        <w:br/>
        <w:t>was dir nah liegt, mußt du tun.</w:t>
      </w:r>
      <w:r>
        <w:br/>
        <w:t>Säen mußt du, willst du ernten,</w:t>
      </w:r>
      <w:r>
        <w:br/>
        <w:t xml:space="preserve">nur die </w:t>
      </w:r>
      <w:proofErr w:type="spellStart"/>
      <w:r>
        <w:t>fleiß’ge</w:t>
      </w:r>
      <w:proofErr w:type="spellEnd"/>
      <w:r>
        <w:t xml:space="preserve"> Hand wird ruhn.</w:t>
      </w:r>
    </w:p>
    <w:p w14:paraId="2E08645C" w14:textId="77777777" w:rsidR="00406312" w:rsidRDefault="00406312" w:rsidP="00406312">
      <w:pPr>
        <w:pStyle w:val="StandardWeb"/>
      </w:pPr>
      <w:r>
        <w:t>Weißt du auch nicht, was geraten</w:t>
      </w:r>
      <w:r>
        <w:br/>
        <w:t xml:space="preserve">oder was </w:t>
      </w:r>
      <w:proofErr w:type="spellStart"/>
      <w:r>
        <w:t>mißlingen</w:t>
      </w:r>
      <w:proofErr w:type="spellEnd"/>
      <w:r>
        <w:t xml:space="preserve"> mag,</w:t>
      </w:r>
      <w:r>
        <w:br/>
        <w:t>folgt doch allen guten Taten</w:t>
      </w:r>
      <w:r>
        <w:br/>
        <w:t>Gottes Segen für dich nach.</w:t>
      </w:r>
    </w:p>
    <w:p w14:paraId="12FED6D2" w14:textId="77777777" w:rsidR="00406312" w:rsidRDefault="00406312" w:rsidP="00406312">
      <w:pPr>
        <w:pStyle w:val="StandardWeb"/>
      </w:pPr>
      <w:r>
        <w:t>Gehe hin in Gottes Namen,</w:t>
      </w:r>
      <w:r>
        <w:br/>
        <w:t>greif dein Werk mit Freuden an,</w:t>
      </w:r>
      <w:r>
        <w:br/>
        <w:t>frühe säe deinen Samen,</w:t>
      </w:r>
      <w:r>
        <w:br/>
        <w:t>was getan ist, ist getan.</w:t>
      </w:r>
    </w:p>
    <w:p w14:paraId="72244555" w14:textId="77777777" w:rsidR="00406312" w:rsidRDefault="00406312" w:rsidP="00406312">
      <w:pPr>
        <w:pStyle w:val="berschrift1"/>
      </w:pPr>
      <w:r w:rsidRPr="00406312">
        <w:t xml:space="preserve">Spitta, Carl Johann Philipp – Im Osten flammt empor der </w:t>
      </w:r>
      <w:proofErr w:type="spellStart"/>
      <w:r w:rsidRPr="00406312">
        <w:t>goldne</w:t>
      </w:r>
      <w:proofErr w:type="spellEnd"/>
      <w:r w:rsidRPr="00406312">
        <w:t xml:space="preserve"> Morgen</w:t>
      </w:r>
    </w:p>
    <w:p w14:paraId="7484CDC7" w14:textId="77777777" w:rsidR="00406312" w:rsidRDefault="00406312" w:rsidP="00406312">
      <w:pPr>
        <w:pStyle w:val="StandardWeb"/>
      </w:pPr>
      <w:r>
        <w:t xml:space="preserve">Im Osten flammt empor der </w:t>
      </w:r>
      <w:proofErr w:type="spellStart"/>
      <w:r>
        <w:t>goldne</w:t>
      </w:r>
      <w:proofErr w:type="spellEnd"/>
      <w:r>
        <w:t xml:space="preserve"> Morgen,</w:t>
      </w:r>
      <w:r>
        <w:br/>
        <w:t>Und alles, was die finstre Nacht verborgen,</w:t>
      </w:r>
      <w:r>
        <w:br/>
        <w:t>Wird offenbar, erhellt vom Sonnenlicht;</w:t>
      </w:r>
      <w:r>
        <w:br/>
        <w:t>Und all die Wälder, all die Höhn und Tiefen,</w:t>
      </w:r>
      <w:r>
        <w:br/>
        <w:t>Die eingehüllt im Nebelbette schliefen,</w:t>
      </w:r>
      <w:r>
        <w:br/>
        <w:t>Stehn glänzend vor der Sonne Angesicht.</w:t>
      </w:r>
    </w:p>
    <w:p w14:paraId="25D74DE5" w14:textId="77777777" w:rsidR="00406312" w:rsidRDefault="00406312" w:rsidP="00406312">
      <w:pPr>
        <w:pStyle w:val="StandardWeb"/>
      </w:pPr>
      <w:proofErr w:type="spellStart"/>
      <w:r>
        <w:t>Leucht</w:t>
      </w:r>
      <w:proofErr w:type="spellEnd"/>
      <w:r>
        <w:t xml:space="preserve"> in mein Herz und gib mir Licht und Wonne,</w:t>
      </w:r>
      <w:r>
        <w:br/>
        <w:t>Mein Jesu, meines dunklen Herzens Sonne,</w:t>
      </w:r>
      <w:r>
        <w:br/>
        <w:t>Erwecke drin den hellen Tagesschein,</w:t>
      </w:r>
      <w:r>
        <w:br/>
        <w:t>O offenbar mir die vielen Falten</w:t>
      </w:r>
      <w:r>
        <w:br/>
        <w:t>Des Herzens, das nach dir sich muß gestalten</w:t>
      </w:r>
      <w:r>
        <w:br/>
        <w:t>Und in dein heilig Bild verkläret sein.</w:t>
      </w:r>
    </w:p>
    <w:p w14:paraId="4FD414BF" w14:textId="77777777" w:rsidR="00406312" w:rsidRDefault="00406312" w:rsidP="00406312">
      <w:pPr>
        <w:pStyle w:val="StandardWeb"/>
      </w:pPr>
      <w:r>
        <w:t>In deinem Lichte laß mich heute wandeln,</w:t>
      </w:r>
      <w:r>
        <w:br/>
        <w:t>In deiner Liebeswärme laß mich handeln,</w:t>
      </w:r>
      <w:r>
        <w:br/>
        <w:t>Wie eine neu belebte Kreatur,</w:t>
      </w:r>
      <w:r>
        <w:br/>
        <w:t>Die auch durch eine neue Lebensweise</w:t>
      </w:r>
      <w:r>
        <w:br/>
        <w:t>Den Schöpfer ihres neuen Lebens preise,</w:t>
      </w:r>
      <w:r>
        <w:br/>
        <w:t>Und leb zu seinem Lob und Ruhme nur.</w:t>
      </w:r>
    </w:p>
    <w:p w14:paraId="162CB2F7" w14:textId="77777777" w:rsidR="00406312" w:rsidRDefault="00406312" w:rsidP="00406312">
      <w:pPr>
        <w:pStyle w:val="StandardWeb"/>
      </w:pPr>
      <w:r>
        <w:t>Ich bitte nicht: Nimm weg des Tages Plagen!</w:t>
      </w:r>
      <w:r>
        <w:br/>
        <w:t>Nein, um die Liebe bitt ich, sie zu tragen,</w:t>
      </w:r>
      <w:r>
        <w:br/>
        <w:t>Und um den Glauben, daß mir alles frommt,</w:t>
      </w:r>
      <w:r>
        <w:br/>
        <w:t>Daß alles sich zu meinem Heil muß wenden,</w:t>
      </w:r>
      <w:r>
        <w:br/>
        <w:t>Weil alles mir aus deinen lieben Händen</w:t>
      </w:r>
      <w:r>
        <w:br/>
        <w:t>Und deinem segensreichen Herzen kommt.</w:t>
      </w:r>
    </w:p>
    <w:p w14:paraId="4BDA5D76" w14:textId="77777777" w:rsidR="00406312" w:rsidRDefault="00406312" w:rsidP="00406312">
      <w:pPr>
        <w:pStyle w:val="StandardWeb"/>
      </w:pPr>
      <w:r>
        <w:t>Ich bitte nicht: Gib mir viel äußre Stille!</w:t>
      </w:r>
      <w:r>
        <w:br/>
        <w:t>Nein, Herr, auch hier geschehe ganz dein Wille;</w:t>
      </w:r>
      <w:r>
        <w:br/>
        <w:t>Doch bitt ich: Gib ein kindlich stilles Herz!</w:t>
      </w:r>
      <w:r>
        <w:br/>
        <w:t xml:space="preserve">Zieht mich die Erde in ihr </w:t>
      </w:r>
      <w:proofErr w:type="spellStart"/>
      <w:r>
        <w:t>irdsches</w:t>
      </w:r>
      <w:proofErr w:type="spellEnd"/>
      <w:r>
        <w:t xml:space="preserve"> Treiben,</w:t>
      </w:r>
      <w:r>
        <w:br/>
        <w:t>So laß mein Herz doch stets dein eigen bleiben,</w:t>
      </w:r>
      <w:r>
        <w:br/>
        <w:t>Zieh’s von der Erde zu dir himmelwärts.</w:t>
      </w:r>
    </w:p>
    <w:p w14:paraId="13404665" w14:textId="77777777" w:rsidR="00406312" w:rsidRDefault="00406312" w:rsidP="00406312">
      <w:pPr>
        <w:pStyle w:val="StandardWeb"/>
      </w:pPr>
      <w:r>
        <w:t>Ich bitte nicht: O ende du recht frühe</w:t>
      </w:r>
      <w:r>
        <w:br/>
        <w:t>Des Erdenlebens Angst und Not und Mühe!</w:t>
      </w:r>
      <w:r>
        <w:br/>
        <w:t xml:space="preserve">Nein, sei mein Frieden in </w:t>
      </w:r>
      <w:proofErr w:type="spellStart"/>
      <w:r>
        <w:t>derErdennot</w:t>
      </w:r>
      <w:proofErr w:type="spellEnd"/>
      <w:r>
        <w:t>.</w:t>
      </w:r>
      <w:r>
        <w:br/>
        <w:t>Ich bitte nicht: Laß bald dein Reich mich erben!</w:t>
      </w:r>
      <w:r>
        <w:br/>
        <w:t xml:space="preserve">Nein, eh ich </w:t>
      </w:r>
      <w:proofErr w:type="spellStart"/>
      <w:r>
        <w:t>sterb</w:t>
      </w:r>
      <w:proofErr w:type="spellEnd"/>
      <w:r>
        <w:t>, laß mich der Sünde sterben,</w:t>
      </w:r>
      <w:r>
        <w:br/>
        <w:t>Und werde du recht meiner Sünde Tod.</w:t>
      </w:r>
    </w:p>
    <w:p w14:paraId="23D951F5" w14:textId="77777777" w:rsidR="00406312" w:rsidRDefault="00406312" w:rsidP="00406312">
      <w:pPr>
        <w:pStyle w:val="StandardWeb"/>
      </w:pPr>
      <w:r>
        <w:t>Du rechte Morgensonne meines Lebens,</w:t>
      </w:r>
      <w:r>
        <w:br/>
        <w:t>O leuchte mir denn heute nicht vergebens,</w:t>
      </w:r>
      <w:r>
        <w:br/>
        <w:t>Sei du mein Licht, wenn ich im Dunkel steh,</w:t>
      </w:r>
      <w:r>
        <w:br/>
      </w:r>
      <w:proofErr w:type="spellStart"/>
      <w:r>
        <w:t>Umleuchte</w:t>
      </w:r>
      <w:proofErr w:type="spellEnd"/>
      <w:r>
        <w:t xml:space="preserve"> mich mit Glanz und Heil und Wonne,</w:t>
      </w:r>
      <w:r>
        <w:br/>
        <w:t>Daß ich mit Freuden in die Abendsonne</w:t>
      </w:r>
      <w:r>
        <w:br/>
        <w:t xml:space="preserve">Am Ende meiner Erdenwallfahrt </w:t>
      </w:r>
      <w:proofErr w:type="spellStart"/>
      <w:r>
        <w:t>seh</w:t>
      </w:r>
      <w:proofErr w:type="spellEnd"/>
      <w:r>
        <w:t>.</w:t>
      </w:r>
    </w:p>
    <w:p w14:paraId="3EC923F8" w14:textId="77777777" w:rsidR="0096114B" w:rsidRDefault="0096114B">
      <w:pPr>
        <w:spacing w:after="0" w:line="240" w:lineRule="auto"/>
        <w:rPr>
          <w:rFonts w:eastAsia="Times New Roman"/>
          <w:b/>
          <w:bCs/>
          <w:color w:val="000000"/>
          <w:kern w:val="36"/>
          <w:sz w:val="36"/>
          <w:szCs w:val="48"/>
          <w:lang w:eastAsia="de-DE"/>
        </w:rPr>
      </w:pPr>
      <w:r>
        <w:br w:type="page"/>
      </w:r>
    </w:p>
    <w:p w14:paraId="42A40625" w14:textId="02B04163" w:rsidR="00406312" w:rsidRDefault="00406312" w:rsidP="00406312">
      <w:pPr>
        <w:pStyle w:val="berschrift1"/>
      </w:pPr>
      <w:r w:rsidRPr="00406312">
        <w:t>Tersteegen, Gerhard – Das äußre Sonnenlicht ist da</w:t>
      </w:r>
    </w:p>
    <w:p w14:paraId="298C9A66" w14:textId="77777777" w:rsidR="00406312" w:rsidRDefault="00406312" w:rsidP="00406312">
      <w:pPr>
        <w:pStyle w:val="StandardWeb"/>
      </w:pPr>
      <w:r>
        <w:t>1.) Das äußre Sonnenlicht ist da</w:t>
      </w:r>
      <w:r>
        <w:br/>
        <w:t xml:space="preserve">Und </w:t>
      </w:r>
      <w:proofErr w:type="spellStart"/>
      <w:r>
        <w:t>leucht’t</w:t>
      </w:r>
      <w:proofErr w:type="spellEnd"/>
      <w:r>
        <w:t xml:space="preserve"> mir ins Gesicht.</w:t>
      </w:r>
      <w:r>
        <w:br/>
        <w:t>Gott ist noch mehr dem Geiste nah</w:t>
      </w:r>
      <w:r>
        <w:br/>
        <w:t>Mit seinem Lebenslicht.</w:t>
      </w:r>
    </w:p>
    <w:p w14:paraId="120C168C" w14:textId="77777777" w:rsidR="00406312" w:rsidRDefault="00406312" w:rsidP="00406312">
      <w:pPr>
        <w:pStyle w:val="StandardWeb"/>
      </w:pPr>
      <w:r>
        <w:t>2.) Ach, wohn in mir, du Gottessonn,</w:t>
      </w:r>
      <w:r>
        <w:br/>
        <w:t>Mein Geist dein Himmel werd,</w:t>
      </w:r>
      <w:r>
        <w:br/>
        <w:t xml:space="preserve">Dass ich, o reine </w:t>
      </w:r>
      <w:proofErr w:type="spellStart"/>
      <w:r>
        <w:t>Seelenwonn</w:t>
      </w:r>
      <w:proofErr w:type="spellEnd"/>
      <w:r>
        <w:t>,</w:t>
      </w:r>
      <w:r>
        <w:br/>
      </w:r>
      <w:proofErr w:type="spellStart"/>
      <w:r>
        <w:t>Werd</w:t>
      </w:r>
      <w:proofErr w:type="spellEnd"/>
      <w:r>
        <w:t>‘ ganz in dich verklärt!</w:t>
      </w:r>
    </w:p>
    <w:p w14:paraId="74C9A404" w14:textId="77777777" w:rsidR="00406312" w:rsidRDefault="00406312" w:rsidP="00406312">
      <w:pPr>
        <w:pStyle w:val="StandardWeb"/>
      </w:pPr>
      <w:r>
        <w:t>3.) Wenn sich die Sonne offenbart,</w:t>
      </w:r>
      <w:r>
        <w:br/>
        <w:t>So weicht die Dunkelheit.</w:t>
      </w:r>
      <w:r>
        <w:br/>
        <w:t>Vertreib durch deine Gegenwart</w:t>
      </w:r>
      <w:r>
        <w:br/>
        <w:t>Die Sünd und Eigenheit!</w:t>
      </w:r>
    </w:p>
    <w:p w14:paraId="76A61F44" w14:textId="77777777" w:rsidR="00406312" w:rsidRDefault="00406312" w:rsidP="00406312">
      <w:pPr>
        <w:pStyle w:val="StandardWeb"/>
      </w:pPr>
      <w:r>
        <w:t>4.) Du bist ein Licht und wohnst im Licht.</w:t>
      </w:r>
      <w:r>
        <w:br/>
        <w:t>Ach, mach mich licht und rein,</w:t>
      </w:r>
      <w:r>
        <w:br/>
        <w:t>Zu schauen, Herr, dein Angesicht</w:t>
      </w:r>
      <w:r>
        <w:br/>
        <w:t>Und dir vereint zu sein!</w:t>
      </w:r>
    </w:p>
    <w:p w14:paraId="5E0A709B" w14:textId="77777777" w:rsidR="00406312" w:rsidRDefault="00406312" w:rsidP="00406312">
      <w:pPr>
        <w:pStyle w:val="StandardWeb"/>
      </w:pPr>
      <w:r>
        <w:t>5.) Der Adler schaut geradezu</w:t>
      </w:r>
      <w:r>
        <w:br/>
        <w:t>Die Sonne fröhlich an.</w:t>
      </w:r>
      <w:r>
        <w:br/>
        <w:t xml:space="preserve">Mein </w:t>
      </w:r>
      <w:proofErr w:type="spellStart"/>
      <w:r>
        <w:t>Geistesaug</w:t>
      </w:r>
      <w:proofErr w:type="spellEnd"/>
      <w:r>
        <w:t xml:space="preserve"> eröffne du,</w:t>
      </w:r>
      <w:r>
        <w:br/>
        <w:t>Dass ich dich schauen kann!</w:t>
      </w:r>
    </w:p>
    <w:p w14:paraId="518EE2B8" w14:textId="77777777" w:rsidR="00406312" w:rsidRDefault="00406312" w:rsidP="00406312">
      <w:pPr>
        <w:pStyle w:val="StandardWeb"/>
      </w:pPr>
      <w:r>
        <w:t>6.) Wer dich in deinem Licht erblickt</w:t>
      </w:r>
      <w:r>
        <w:br/>
        <w:t>In seiner Seele Grund,</w:t>
      </w:r>
      <w:r>
        <w:br/>
        <w:t>Ehrt gleich den Cherubim gebückt,</w:t>
      </w:r>
      <w:r>
        <w:br/>
        <w:t>Dich, Herr, zu aller Stund.</w:t>
      </w:r>
    </w:p>
    <w:p w14:paraId="719C82B5" w14:textId="77777777" w:rsidR="00406312" w:rsidRDefault="00406312" w:rsidP="00406312">
      <w:pPr>
        <w:pStyle w:val="StandardWeb"/>
      </w:pPr>
      <w:r>
        <w:t>7.) So lass mich wandeln, wo ich bin,</w:t>
      </w:r>
      <w:r>
        <w:br/>
        <w:t>Vor deinem Angesicht.</w:t>
      </w:r>
      <w:r>
        <w:br/>
        <w:t>Mein Tun und Lassen immerhin</w:t>
      </w:r>
      <w:r>
        <w:br/>
        <w:t>Sei lauter, rein und licht!</w:t>
      </w:r>
    </w:p>
    <w:p w14:paraId="1C4F601A" w14:textId="77777777" w:rsidR="00406312" w:rsidRDefault="00406312" w:rsidP="00406312">
      <w:pPr>
        <w:pStyle w:val="StandardWeb"/>
      </w:pPr>
      <w:r>
        <w:t>8.) Dein Auge leite meinen Gang,</w:t>
      </w:r>
      <w:r>
        <w:br/>
        <w:t xml:space="preserve">Dass ich nicht </w:t>
      </w:r>
      <w:proofErr w:type="spellStart"/>
      <w:r>
        <w:t>irregeh</w:t>
      </w:r>
      <w:proofErr w:type="spellEnd"/>
      <w:r>
        <w:t>.</w:t>
      </w:r>
      <w:r>
        <w:br/>
        <w:t>Ach, bleib mir nah mein Leben lang,</w:t>
      </w:r>
      <w:r>
        <w:br/>
        <w:t xml:space="preserve">Bis ich dich ewig </w:t>
      </w:r>
      <w:proofErr w:type="spellStart"/>
      <w:r>
        <w:t>seh</w:t>
      </w:r>
      <w:proofErr w:type="spellEnd"/>
      <w:r>
        <w:t>!</w:t>
      </w:r>
    </w:p>
    <w:p w14:paraId="193CE7F4" w14:textId="77777777" w:rsidR="00406312" w:rsidRDefault="00406312" w:rsidP="00406312">
      <w:pPr>
        <w:pStyle w:val="berschrift1"/>
      </w:pPr>
      <w:r w:rsidRPr="00406312">
        <w:t>Tersteegen, Gerhard – O Jesu, meines Lebens Licht</w:t>
      </w:r>
    </w:p>
    <w:p w14:paraId="509B3A0E" w14:textId="77777777" w:rsidR="00406312" w:rsidRDefault="00406312" w:rsidP="00406312">
      <w:pPr>
        <w:pStyle w:val="StandardWeb"/>
      </w:pPr>
      <w:r>
        <w:t>1. O Jesu, meines Lebens Licht,</w:t>
      </w:r>
      <w:r>
        <w:br/>
        <w:t>Nun ist die Nacht vergangen;</w:t>
      </w:r>
      <w:r>
        <w:br/>
        <w:t xml:space="preserve">Mein </w:t>
      </w:r>
      <w:proofErr w:type="spellStart"/>
      <w:r>
        <w:t>Geistesaug</w:t>
      </w:r>
      <w:proofErr w:type="spellEnd"/>
      <w:r>
        <w:t xml:space="preserve">‘ zu dir sich </w:t>
      </w:r>
      <w:proofErr w:type="spellStart"/>
      <w:r>
        <w:t>richt’t</w:t>
      </w:r>
      <w:proofErr w:type="spellEnd"/>
      <w:r>
        <w:t>,</w:t>
      </w:r>
      <w:r>
        <w:br/>
        <w:t>Dein‘ Anblick zu empfangen.</w:t>
      </w:r>
    </w:p>
    <w:p w14:paraId="6E0F10B0" w14:textId="77777777" w:rsidR="00406312" w:rsidRDefault="00406312" w:rsidP="00406312">
      <w:pPr>
        <w:pStyle w:val="StandardWeb"/>
      </w:pPr>
      <w:r>
        <w:t>2. Du hast, da ich nicht sorgen konnt,</w:t>
      </w:r>
      <w:r>
        <w:br/>
        <w:t>Mich vor Gefahr bedecket</w:t>
      </w:r>
      <w:r>
        <w:br/>
        <w:t>Und auch vor andern mich gesund</w:t>
      </w:r>
      <w:r>
        <w:br/>
        <w:t>Nun aus dem Schlaf erwecket.</w:t>
      </w:r>
    </w:p>
    <w:p w14:paraId="53001577" w14:textId="77777777" w:rsidR="00406312" w:rsidRDefault="00406312" w:rsidP="00406312">
      <w:pPr>
        <w:pStyle w:val="StandardWeb"/>
      </w:pPr>
      <w:r>
        <w:t>3. Mein Leben schenkst du mir aufs neu,</w:t>
      </w:r>
      <w:r>
        <w:br/>
        <w:t>Es sei auch dir verschrieben,</w:t>
      </w:r>
      <w:r>
        <w:br/>
        <w:t>Mit neuem Ernst, mit neuer Treu,</w:t>
      </w:r>
      <w:r>
        <w:br/>
        <w:t>Dich diesen Tag zu lieben.</w:t>
      </w:r>
    </w:p>
    <w:p w14:paraId="454454DD" w14:textId="77777777" w:rsidR="00406312" w:rsidRDefault="00406312" w:rsidP="00406312">
      <w:pPr>
        <w:pStyle w:val="StandardWeb"/>
      </w:pPr>
      <w:r>
        <w:t>4. Dir, Jesu, ich mich ganz befehl,</w:t>
      </w:r>
      <w:r>
        <w:br/>
        <w:t>Im Geiste dich verkläre,</w:t>
      </w:r>
      <w:r>
        <w:br/>
        <w:t>Dein Werkzeug sei nur meine Seel,</w:t>
      </w:r>
      <w:r>
        <w:br/>
        <w:t xml:space="preserve">Den Leib </w:t>
      </w:r>
      <w:proofErr w:type="spellStart"/>
      <w:r>
        <w:t>bewahr</w:t>
      </w:r>
      <w:proofErr w:type="spellEnd"/>
      <w:r>
        <w:t xml:space="preserve"> und nähre!</w:t>
      </w:r>
    </w:p>
    <w:p w14:paraId="69788BEF" w14:textId="77777777" w:rsidR="00406312" w:rsidRDefault="00406312" w:rsidP="00406312">
      <w:pPr>
        <w:pStyle w:val="StandardWeb"/>
      </w:pPr>
      <w:r>
        <w:t>5. Durchdring mit deinem Lebenssaft</w:t>
      </w:r>
      <w:r>
        <w:br/>
        <w:t>Herz, Sinne und Gedanken,</w:t>
      </w:r>
      <w:r>
        <w:br/>
        <w:t>Bekleide mich mit deiner Kraft,</w:t>
      </w:r>
      <w:r>
        <w:br/>
        <w:t>In Proben nicht zu wanken!</w:t>
      </w:r>
    </w:p>
    <w:p w14:paraId="509D2E02" w14:textId="77777777" w:rsidR="00406312" w:rsidRDefault="00406312" w:rsidP="00406312">
      <w:pPr>
        <w:pStyle w:val="StandardWeb"/>
      </w:pPr>
      <w:r>
        <w:t>6. Mein treuer Hirte, sei mir nah,</w:t>
      </w:r>
      <w:r>
        <w:br/>
        <w:t>Steh immer mir zur Seiten,</w:t>
      </w:r>
      <w:r>
        <w:br/>
        <w:t>Und wann ich irre, wollst du ja</w:t>
      </w:r>
      <w:r>
        <w:br/>
        <w:t>Mich wieder zu dir leiten!</w:t>
      </w:r>
    </w:p>
    <w:p w14:paraId="38FAE8EE" w14:textId="77777777" w:rsidR="00406312" w:rsidRDefault="00406312" w:rsidP="00406312">
      <w:pPr>
        <w:pStyle w:val="StandardWeb"/>
      </w:pPr>
      <w:r>
        <w:t>7. Drück deine Gegenwart mir ein,</w:t>
      </w:r>
      <w:r>
        <w:br/>
      </w:r>
      <w:proofErr w:type="spellStart"/>
      <w:r>
        <w:t>Bewahr</w:t>
      </w:r>
      <w:proofErr w:type="spellEnd"/>
      <w:r>
        <w:t xml:space="preserve"> mich </w:t>
      </w:r>
      <w:proofErr w:type="spellStart"/>
      <w:r>
        <w:t>eingekehret</w:t>
      </w:r>
      <w:proofErr w:type="spellEnd"/>
      <w:r>
        <w:t>,</w:t>
      </w:r>
      <w:r>
        <w:br/>
        <w:t>Dass ich dir innig bleib gemein,</w:t>
      </w:r>
      <w:r>
        <w:br/>
        <w:t xml:space="preserve">In allem </w:t>
      </w:r>
      <w:proofErr w:type="spellStart"/>
      <w:r>
        <w:t>ungestöret</w:t>
      </w:r>
      <w:proofErr w:type="spellEnd"/>
      <w:r>
        <w:t>!</w:t>
      </w:r>
    </w:p>
    <w:p w14:paraId="0CC6C303" w14:textId="77777777" w:rsidR="00406312" w:rsidRDefault="00406312" w:rsidP="00406312">
      <w:pPr>
        <w:pStyle w:val="StandardWeb"/>
      </w:pPr>
      <w:r>
        <w:t>8. Sei du alleine meine Lust,</w:t>
      </w:r>
      <w:r>
        <w:br/>
        <w:t>Mein Schatz, mein Trost und Leben,</w:t>
      </w:r>
      <w:r>
        <w:br/>
        <w:t>Kein andres Teil sei mir bewusst;</w:t>
      </w:r>
      <w:r>
        <w:br/>
        <w:t>Dir bin ich ganz ergeben!</w:t>
      </w:r>
    </w:p>
    <w:p w14:paraId="403407AE" w14:textId="77777777" w:rsidR="00406312" w:rsidRDefault="00406312" w:rsidP="00406312">
      <w:pPr>
        <w:pStyle w:val="StandardWeb"/>
      </w:pPr>
      <w:r>
        <w:t>9. Mein Denken, Reden und mein Tun</w:t>
      </w:r>
      <w:r>
        <w:br/>
        <w:t>Nach deinem Willen lenke;</w:t>
      </w:r>
      <w:r>
        <w:br/>
        <w:t>Zum Gehen, Stehen, Wirken, Ruhn</w:t>
      </w:r>
      <w:r>
        <w:br/>
        <w:t>Mir stets, was Not ist, schenke!</w:t>
      </w:r>
    </w:p>
    <w:p w14:paraId="271783E4" w14:textId="77777777" w:rsidR="00406312" w:rsidRDefault="00406312" w:rsidP="00406312">
      <w:pPr>
        <w:pStyle w:val="StandardWeb"/>
      </w:pPr>
      <w:r>
        <w:t>10. Zeig mir in jedem Augenblick,</w:t>
      </w:r>
      <w:r>
        <w:br/>
        <w:t>Wie ich dir soll gefallen;</w:t>
      </w:r>
      <w:r>
        <w:br/>
        <w:t>Zieh mich vom Bösen stets zurück,</w:t>
      </w:r>
      <w:r>
        <w:br/>
        <w:t>Regiere mich in allen!</w:t>
      </w:r>
    </w:p>
    <w:p w14:paraId="4C2B87F6" w14:textId="77777777" w:rsidR="00406312" w:rsidRDefault="00406312" w:rsidP="00406312">
      <w:pPr>
        <w:pStyle w:val="StandardWeb"/>
      </w:pPr>
      <w:r>
        <w:t>11. Da sei mein Wille gänzlich dir</w:t>
      </w:r>
      <w:r>
        <w:br/>
        <w:t>In deine Macht ergeben;</w:t>
      </w:r>
      <w:r>
        <w:br/>
        <w:t>Lass mich abhängig für und für</w:t>
      </w:r>
      <w:r>
        <w:br/>
        <w:t>Und dir gelassen leben!</w:t>
      </w:r>
    </w:p>
    <w:p w14:paraId="3D0BC2CE" w14:textId="77777777" w:rsidR="00406312" w:rsidRDefault="00406312" w:rsidP="00406312">
      <w:pPr>
        <w:pStyle w:val="StandardWeb"/>
      </w:pPr>
      <w:r>
        <w:t>12. Lass mich mit Kraft und williglich</w:t>
      </w:r>
      <w:r>
        <w:br/>
        <w:t>Mir selbst und allem sterben;</w:t>
      </w:r>
      <w:r>
        <w:br/>
        <w:t xml:space="preserve">Zerstör du selber </w:t>
      </w:r>
      <w:proofErr w:type="spellStart"/>
      <w:r>
        <w:t>völliglich</w:t>
      </w:r>
      <w:proofErr w:type="spellEnd"/>
      <w:r>
        <w:br/>
        <w:t>Mein gründliches Verderben!</w:t>
      </w:r>
    </w:p>
    <w:p w14:paraId="073D3BE5" w14:textId="77777777" w:rsidR="00406312" w:rsidRDefault="00406312" w:rsidP="00406312">
      <w:pPr>
        <w:pStyle w:val="StandardWeb"/>
      </w:pPr>
      <w:r>
        <w:t>13. Gib, dass ich meinen Wandel führ</w:t>
      </w:r>
      <w:r>
        <w:br/>
        <w:t>Im Geist in deinem Lichte</w:t>
      </w:r>
      <w:r>
        <w:br/>
        <w:t>Und als ein Fremdling lebe hier</w:t>
      </w:r>
      <w:r>
        <w:br/>
        <w:t>Vor deinem Angesichte!</w:t>
      </w:r>
    </w:p>
    <w:p w14:paraId="532F789D" w14:textId="77777777" w:rsidR="00406312" w:rsidRDefault="00406312" w:rsidP="00406312">
      <w:pPr>
        <w:pStyle w:val="StandardWeb"/>
      </w:pPr>
      <w:r>
        <w:t>14. Nimm ein, o reine Liebesglut,</w:t>
      </w:r>
      <w:r>
        <w:br/>
        <w:t>Mein Alles dir alleine;</w:t>
      </w:r>
      <w:r>
        <w:br/>
        <w:t>Sei du nur, o vergnügend Gut,</w:t>
      </w:r>
      <w:r>
        <w:br/>
        <w:t>Mein Vorwurf , den ich meine!</w:t>
      </w:r>
    </w:p>
    <w:p w14:paraId="5F32F041" w14:textId="77777777" w:rsidR="00406312" w:rsidRDefault="00406312" w:rsidP="00406312">
      <w:pPr>
        <w:pStyle w:val="StandardWeb"/>
      </w:pPr>
      <w:r>
        <w:t>15. Ach, halt mich fest mit deiner Hand,</w:t>
      </w:r>
      <w:r>
        <w:br/>
        <w:t>Dass ich nicht fall noch weiche;</w:t>
      </w:r>
      <w:r>
        <w:br/>
        <w:t>Zieh stets mich durch der Liebe Band,</w:t>
      </w:r>
      <w:r>
        <w:br/>
        <w:t>Bis ich mein Ziel erreiche!</w:t>
      </w:r>
    </w:p>
    <w:p w14:paraId="3D0C08B0" w14:textId="7C57D85E" w:rsidR="00134600" w:rsidRDefault="00134600" w:rsidP="00406312">
      <w:pPr>
        <w:pStyle w:val="berschrift1"/>
      </w:pPr>
      <w:r w:rsidRPr="00406312">
        <w:t>Tersteegen, Gerhard – Wann sich die Sonn‘ erhebet</w:t>
      </w:r>
    </w:p>
    <w:p w14:paraId="11B626A6" w14:textId="77777777" w:rsidR="00134600" w:rsidRDefault="00134600" w:rsidP="00134600">
      <w:pPr>
        <w:pStyle w:val="StandardWeb"/>
      </w:pPr>
      <w:r>
        <w:t>1. Wann sich die Sonn‘ erhebet,</w:t>
      </w:r>
      <w:r>
        <w:br/>
        <w:t>Die dieses Rund belebet,</w:t>
      </w:r>
      <w:r>
        <w:br/>
        <w:t>Bald grüß‘ ich dich, mein Licht;</w:t>
      </w:r>
      <w:r>
        <w:br/>
        <w:t>Wann sie sich wieder neiget,</w:t>
      </w:r>
      <w:r>
        <w:br/>
        <w:t>Mein Geist vor dir sich beuget</w:t>
      </w:r>
      <w:r>
        <w:br/>
        <w:t>Mit innigster Anbetungspflicht.</w:t>
      </w:r>
    </w:p>
    <w:p w14:paraId="13F57890" w14:textId="77777777" w:rsidR="00134600" w:rsidRDefault="00134600" w:rsidP="00134600">
      <w:pPr>
        <w:pStyle w:val="StandardWeb"/>
      </w:pPr>
      <w:r>
        <w:t>2. Die Sonne, Mond und Sterne,</w:t>
      </w:r>
      <w:r>
        <w:br/>
        <w:t>Was in der Näh und Ferne</w:t>
      </w:r>
      <w:r>
        <w:br/>
        <w:t>Hier Schönes wird gesehn,</w:t>
      </w:r>
      <w:r>
        <w:br/>
        <w:t>Was sich auf Erden reget,</w:t>
      </w:r>
      <w:r>
        <w:br/>
        <w:t>Was Luft und Wasser heget,</w:t>
      </w:r>
      <w:r>
        <w:br/>
        <w:t xml:space="preserve">Soll mit mir deine Macht </w:t>
      </w:r>
      <w:proofErr w:type="spellStart"/>
      <w:r>
        <w:t>erhöhn</w:t>
      </w:r>
      <w:proofErr w:type="spellEnd"/>
      <w:r>
        <w:t>.</w:t>
      </w:r>
    </w:p>
    <w:p w14:paraId="4B1EE003" w14:textId="77777777" w:rsidR="00134600" w:rsidRDefault="00134600" w:rsidP="00134600">
      <w:pPr>
        <w:pStyle w:val="StandardWeb"/>
      </w:pPr>
      <w:r>
        <w:t>3. Mit den viel tausend Chören</w:t>
      </w:r>
      <w:r>
        <w:br/>
        <w:t xml:space="preserve">Der </w:t>
      </w:r>
      <w:proofErr w:type="spellStart"/>
      <w:r>
        <w:t>Sel’gen</w:t>
      </w:r>
      <w:proofErr w:type="spellEnd"/>
      <w:r>
        <w:t>, die dich ehren</w:t>
      </w:r>
      <w:r>
        <w:br/>
        <w:t>Vor deinem Throne da,</w:t>
      </w:r>
      <w:r>
        <w:br/>
        <w:t>Mit aller Engel Scharen</w:t>
      </w:r>
      <w:r>
        <w:br/>
        <w:t>Will ich mein Liedlein paaren</w:t>
      </w:r>
      <w:r>
        <w:br/>
        <w:t>Und singen mit: Halleluja!</w:t>
      </w:r>
    </w:p>
    <w:p w14:paraId="7A84B9AA" w14:textId="77777777" w:rsidR="00134600" w:rsidRDefault="00134600" w:rsidP="00134600">
      <w:pPr>
        <w:pStyle w:val="StandardWeb"/>
      </w:pPr>
      <w:r>
        <w:t>4. Vor dich mit Ehrfurcht treten,</w:t>
      </w:r>
      <w:r>
        <w:br/>
        <w:t>Dich loben, dich anbeten,</w:t>
      </w:r>
      <w:r>
        <w:br/>
        <w:t>O, davon lebet man.</w:t>
      </w:r>
      <w:r>
        <w:br/>
        <w:t>Wohl dem, den du erlesen,</w:t>
      </w:r>
      <w:r>
        <w:br/>
        <w:t>Du seligmachend Wesen,</w:t>
      </w:r>
      <w:r>
        <w:br/>
        <w:t>Dass er zu dir so nahen kann!</w:t>
      </w:r>
    </w:p>
    <w:p w14:paraId="50D3A226" w14:textId="77777777" w:rsidR="00134600" w:rsidRDefault="00134600" w:rsidP="00134600">
      <w:pPr>
        <w:pStyle w:val="StandardWeb"/>
      </w:pPr>
      <w:r>
        <w:t>5. Die Zeit ist wie verschenket,</w:t>
      </w:r>
      <w:r>
        <w:br/>
        <w:t>Drin man nicht dein gedenket,</w:t>
      </w:r>
      <w:r>
        <w:br/>
        <w:t>Da hat man’s nirgend gut;</w:t>
      </w:r>
      <w:r>
        <w:br/>
        <w:t>Weil du uns Herz und Leben</w:t>
      </w:r>
      <w:r>
        <w:br/>
        <w:t>Allein für dich gegeben,</w:t>
      </w:r>
      <w:r>
        <w:br/>
        <w:t>Das Herz allein in dir auch ruht.</w:t>
      </w:r>
    </w:p>
    <w:p w14:paraId="62005B27" w14:textId="77777777" w:rsidR="00134600" w:rsidRDefault="00134600" w:rsidP="00134600">
      <w:pPr>
        <w:pStyle w:val="StandardWeb"/>
      </w:pPr>
      <w:r>
        <w:t>6. Nun sich die Nacht geendet,</w:t>
      </w:r>
      <w:r>
        <w:br/>
        <w:t>Mein Herz zu dir sich wendet</w:t>
      </w:r>
      <w:r>
        <w:br/>
        <w:t>Und danket inniglich.</w:t>
      </w:r>
      <w:r>
        <w:br/>
        <w:t>Dein holdes Angesichte</w:t>
      </w:r>
      <w:r>
        <w:br/>
        <w:t>Zum Segen auf mich richte,</w:t>
      </w:r>
      <w:r>
        <w:br/>
        <w:t>Erleuchte und entzünde mich!</w:t>
      </w:r>
    </w:p>
    <w:p w14:paraId="42B5CEB8" w14:textId="77777777" w:rsidR="00134600" w:rsidRDefault="00134600" w:rsidP="00134600">
      <w:pPr>
        <w:pStyle w:val="StandardWeb"/>
      </w:pPr>
      <w:r>
        <w:t>7. Ich schließe mich aufs neue</w:t>
      </w:r>
      <w:r>
        <w:br/>
        <w:t>In deine Vatertreue</w:t>
      </w:r>
      <w:r>
        <w:br/>
        <w:t>Und Schutz und Herze ein.</w:t>
      </w:r>
      <w:r>
        <w:br/>
        <w:t>Die fleischlichen Geschäfte</w:t>
      </w:r>
      <w:r>
        <w:br/>
        <w:t>Und alle finstern Kräfte</w:t>
      </w:r>
      <w:r>
        <w:br/>
        <w:t>Vertreibe durch dein Nahesein!</w:t>
      </w:r>
    </w:p>
    <w:p w14:paraId="53C843BB" w14:textId="77777777" w:rsidR="00134600" w:rsidRDefault="00134600" w:rsidP="00134600">
      <w:pPr>
        <w:pStyle w:val="StandardWeb"/>
      </w:pPr>
      <w:r>
        <w:t xml:space="preserve">8. Dass du mich stets </w:t>
      </w:r>
      <w:proofErr w:type="spellStart"/>
      <w:r>
        <w:t>umgiebest</w:t>
      </w:r>
      <w:proofErr w:type="spellEnd"/>
      <w:r>
        <w:t>,</w:t>
      </w:r>
      <w:r>
        <w:br/>
        <w:t>Dass du mich herzlich liebest</w:t>
      </w:r>
      <w:r>
        <w:br/>
        <w:t>Und rufst zu dir hinein,</w:t>
      </w:r>
      <w:r>
        <w:br/>
        <w:t>Dass du vergnügst alleine,</w:t>
      </w:r>
      <w:r>
        <w:br/>
        <w:t>So wesentlich, so reine,</w:t>
      </w:r>
      <w:r>
        <w:br/>
        <w:t>Lass früh und spät mir wichtig sein!</w:t>
      </w:r>
    </w:p>
    <w:p w14:paraId="44DB436F" w14:textId="77777777" w:rsidR="00134600" w:rsidRDefault="00134600" w:rsidP="00134600">
      <w:pPr>
        <w:pStyle w:val="StandardWeb"/>
      </w:pPr>
      <w:r>
        <w:t>9. Ein Tag, der sagt dem andern,</w:t>
      </w:r>
      <w:r>
        <w:br/>
        <w:t>Mein Leben sei ein Wandern</w:t>
      </w:r>
      <w:r>
        <w:br/>
        <w:t>Zur großen Ewigkeit;</w:t>
      </w:r>
      <w:r>
        <w:br/>
        <w:t>O Ewigkeit, so schöne,</w:t>
      </w:r>
      <w:r>
        <w:br/>
        <w:t>Mein Herz an dich gewöhne,</w:t>
      </w:r>
      <w:r>
        <w:br/>
        <w:t>Mein Heim ist nicht in dieser Zeit!</w:t>
      </w:r>
    </w:p>
    <w:p w14:paraId="4F609935" w14:textId="77777777" w:rsidR="0096114B" w:rsidRDefault="0096114B">
      <w:pPr>
        <w:spacing w:after="0" w:line="240" w:lineRule="auto"/>
        <w:rPr>
          <w:rFonts w:eastAsia="Times New Roman"/>
          <w:b/>
          <w:bCs/>
          <w:color w:val="000000"/>
          <w:kern w:val="36"/>
          <w:sz w:val="36"/>
          <w:szCs w:val="48"/>
          <w:lang w:eastAsia="de-DE"/>
        </w:rPr>
      </w:pPr>
      <w:r>
        <w:br w:type="page"/>
      </w:r>
    </w:p>
    <w:p w14:paraId="68EFB5DA" w14:textId="4575B2FE" w:rsidR="00406312" w:rsidRDefault="00406312" w:rsidP="00406312">
      <w:pPr>
        <w:pStyle w:val="berschrift1"/>
      </w:pPr>
      <w:r w:rsidRPr="00406312">
        <w:t>Unbekannt</w:t>
      </w:r>
      <w:r>
        <w:t>er Dichter</w:t>
      </w:r>
      <w:r w:rsidRPr="00406312">
        <w:t xml:space="preserve"> – Morgengesang</w:t>
      </w:r>
    </w:p>
    <w:p w14:paraId="4F204DAD" w14:textId="77777777" w:rsidR="00406312" w:rsidRDefault="00406312" w:rsidP="00406312">
      <w:pPr>
        <w:pStyle w:val="StandardWeb"/>
      </w:pPr>
      <w:r>
        <w:rPr>
          <w:rStyle w:val="Fett"/>
        </w:rPr>
        <w:t>3. Jahrhundert</w:t>
      </w:r>
    </w:p>
    <w:p w14:paraId="2550CBC1" w14:textId="77777777" w:rsidR="00406312" w:rsidRDefault="00406312" w:rsidP="00406312">
      <w:r>
        <w:t>Ehre sey Gott in der Höhe,</w:t>
      </w:r>
      <w:r>
        <w:br/>
        <w:t>Und Friede auf Erden,</w:t>
      </w:r>
      <w:r>
        <w:br/>
        <w:t>Den Menschen ein Wohlgefallen!</w:t>
      </w:r>
      <w:r>
        <w:br/>
        <w:t>Wir loben dich,</w:t>
      </w:r>
      <w:r>
        <w:br/>
        <w:t>Wir preisen dich,</w:t>
      </w:r>
      <w:r>
        <w:br/>
        <w:t>Wir beten dich an,</w:t>
      </w:r>
      <w:r>
        <w:br/>
        <w:t>Wir verkünden deinen Ruhm,</w:t>
      </w:r>
      <w:r>
        <w:br/>
        <w:t>Wir danken dir</w:t>
      </w:r>
      <w:r>
        <w:br/>
        <w:t>Wegen deiner großen Herrlichkeit,</w:t>
      </w:r>
      <w:r>
        <w:br/>
        <w:t>Herr, himmlischer Regierer,</w:t>
      </w:r>
      <w:r>
        <w:br/>
      </w:r>
      <w:proofErr w:type="spellStart"/>
      <w:r>
        <w:t>Allmächt’ger</w:t>
      </w:r>
      <w:proofErr w:type="spellEnd"/>
      <w:r>
        <w:t>, dir, Gott Vater,</w:t>
      </w:r>
      <w:r>
        <w:br/>
        <w:t>Dir, Herr, du Eingeborner</w:t>
      </w:r>
      <w:r>
        <w:br/>
        <w:t>Vom Vater, Jesus Christus,</w:t>
      </w:r>
      <w:r>
        <w:br/>
        <w:t xml:space="preserve">Und dir, o </w:t>
      </w:r>
      <w:proofErr w:type="spellStart"/>
      <w:r>
        <w:t>heil’ger</w:t>
      </w:r>
      <w:proofErr w:type="spellEnd"/>
      <w:r>
        <w:t xml:space="preserve"> Geist,</w:t>
      </w:r>
      <w:r>
        <w:br/>
        <w:t>Herr unser Gott.</w:t>
      </w:r>
      <w:r>
        <w:br/>
        <w:t>Lamm Gottes,</w:t>
      </w:r>
      <w:r>
        <w:br/>
        <w:t>Sohn des Vaters,</w:t>
      </w:r>
      <w:r>
        <w:br/>
        <w:t>Du, der da trägt der Menschheit Sünden,</w:t>
      </w:r>
      <w:r>
        <w:br/>
        <w:t>Nimm gnädig unsre Bitte an;</w:t>
      </w:r>
      <w:r>
        <w:br/>
        <w:t>Du, der da sitzet zu des Vaters Rechten,</w:t>
      </w:r>
      <w:r>
        <w:br/>
        <w:t>Erbarm dich unser!</w:t>
      </w:r>
      <w:r>
        <w:br/>
        <w:t>Denn du allein bist heilig,</w:t>
      </w:r>
      <w:r>
        <w:br/>
        <w:t>Du allein der Herr,</w:t>
      </w:r>
      <w:r>
        <w:br/>
        <w:t>Jesus Christus,</w:t>
      </w:r>
      <w:r>
        <w:br/>
        <w:t>Zu Ehren Gott dem Vater. Amen.</w:t>
      </w:r>
    </w:p>
    <w:p w14:paraId="53596135" w14:textId="77777777" w:rsidR="0096114B" w:rsidRDefault="0096114B">
      <w:pPr>
        <w:spacing w:after="0" w:line="240" w:lineRule="auto"/>
        <w:rPr>
          <w:rFonts w:eastAsia="Times New Roman"/>
          <w:b/>
          <w:bCs/>
          <w:color w:val="000000"/>
          <w:kern w:val="36"/>
          <w:sz w:val="36"/>
          <w:szCs w:val="48"/>
          <w:lang w:eastAsia="de-DE"/>
        </w:rPr>
      </w:pPr>
      <w:r>
        <w:br w:type="page"/>
      </w:r>
    </w:p>
    <w:p w14:paraId="3D8ABB66" w14:textId="47E2656A" w:rsidR="00406312" w:rsidRDefault="00406312" w:rsidP="00406312">
      <w:pPr>
        <w:pStyle w:val="berschrift1"/>
      </w:pPr>
      <w:proofErr w:type="spellStart"/>
      <w:r w:rsidRPr="00406312">
        <w:t>Weisse</w:t>
      </w:r>
      <w:proofErr w:type="spellEnd"/>
      <w:r w:rsidRPr="00406312">
        <w:t>, Michael – Der Tag bricht an</w:t>
      </w:r>
    </w:p>
    <w:p w14:paraId="0E440935" w14:textId="77777777" w:rsidR="00406312" w:rsidRDefault="00406312" w:rsidP="00406312">
      <w:pPr>
        <w:pStyle w:val="StandardWeb"/>
      </w:pPr>
      <w:proofErr w:type="spellStart"/>
      <w:r>
        <w:t>DEr</w:t>
      </w:r>
      <w:proofErr w:type="spellEnd"/>
      <w:r>
        <w:t xml:space="preserve"> tag bricht an und </w:t>
      </w:r>
      <w:proofErr w:type="spellStart"/>
      <w:r>
        <w:t>zeyget</w:t>
      </w:r>
      <w:proofErr w:type="spellEnd"/>
      <w:r>
        <w:t xml:space="preserve"> sich;</w:t>
      </w:r>
      <w:r>
        <w:br/>
        <w:t>o Herre Gott, wir loben dich,</w:t>
      </w:r>
      <w:r>
        <w:br/>
        <w:t xml:space="preserve">Wir </w:t>
      </w:r>
      <w:proofErr w:type="spellStart"/>
      <w:r>
        <w:t>dancken</w:t>
      </w:r>
      <w:proofErr w:type="spellEnd"/>
      <w:r>
        <w:t xml:space="preserve"> dir, du höchstes gut,</w:t>
      </w:r>
      <w:r>
        <w:br/>
        <w:t xml:space="preserve">das du uns die </w:t>
      </w:r>
      <w:proofErr w:type="spellStart"/>
      <w:r>
        <w:t>nacht</w:t>
      </w:r>
      <w:proofErr w:type="spellEnd"/>
      <w:r>
        <w:t xml:space="preserve"> hast </w:t>
      </w:r>
      <w:proofErr w:type="spellStart"/>
      <w:r>
        <w:t>behüt</w:t>
      </w:r>
      <w:proofErr w:type="spellEnd"/>
      <w:r>
        <w:t>!</w:t>
      </w:r>
    </w:p>
    <w:p w14:paraId="6321DEDD" w14:textId="77777777" w:rsidR="00406312" w:rsidRDefault="00406312" w:rsidP="00406312">
      <w:pPr>
        <w:pStyle w:val="StandardWeb"/>
      </w:pPr>
      <w:r>
        <w:t xml:space="preserve">Bitten dich auch, </w:t>
      </w:r>
      <w:proofErr w:type="spellStart"/>
      <w:r>
        <w:t>behüt</w:t>
      </w:r>
      <w:proofErr w:type="spellEnd"/>
      <w:r>
        <w:t xml:space="preserve"> uns heut,</w:t>
      </w:r>
      <w:r>
        <w:br/>
        <w:t xml:space="preserve">denn wir </w:t>
      </w:r>
      <w:proofErr w:type="spellStart"/>
      <w:r>
        <w:t>seind</w:t>
      </w:r>
      <w:proofErr w:type="spellEnd"/>
      <w:r>
        <w:t xml:space="preserve"> </w:t>
      </w:r>
      <w:proofErr w:type="spellStart"/>
      <w:r>
        <w:t>alhie</w:t>
      </w:r>
      <w:proofErr w:type="spellEnd"/>
      <w:r>
        <w:t xml:space="preserve"> </w:t>
      </w:r>
      <w:proofErr w:type="spellStart"/>
      <w:r>
        <w:t>bilgersleut</w:t>
      </w:r>
      <w:proofErr w:type="spellEnd"/>
      <w:r>
        <w:t>,</w:t>
      </w:r>
      <w:r>
        <w:br/>
        <w:t xml:space="preserve">Steh uns bey, thu </w:t>
      </w:r>
      <w:proofErr w:type="spellStart"/>
      <w:r>
        <w:t>hülff</w:t>
      </w:r>
      <w:proofErr w:type="spellEnd"/>
      <w:r>
        <w:t xml:space="preserve"> und </w:t>
      </w:r>
      <w:proofErr w:type="spellStart"/>
      <w:r>
        <w:t>bewar</w:t>
      </w:r>
      <w:proofErr w:type="spellEnd"/>
      <w:r>
        <w:t>,</w:t>
      </w:r>
      <w:r>
        <w:br/>
        <w:t xml:space="preserve">das uns </w:t>
      </w:r>
      <w:proofErr w:type="spellStart"/>
      <w:r>
        <w:t>keyn</w:t>
      </w:r>
      <w:proofErr w:type="spellEnd"/>
      <w:r>
        <w:t xml:space="preserve"> </w:t>
      </w:r>
      <w:proofErr w:type="spellStart"/>
      <w:r>
        <w:t>ubel</w:t>
      </w:r>
      <w:proofErr w:type="spellEnd"/>
      <w:r>
        <w:t xml:space="preserve"> </w:t>
      </w:r>
      <w:proofErr w:type="spellStart"/>
      <w:r>
        <w:t>widerfar</w:t>
      </w:r>
      <w:proofErr w:type="spellEnd"/>
      <w:r>
        <w:t>!</w:t>
      </w:r>
    </w:p>
    <w:p w14:paraId="256FAF5C" w14:textId="77777777" w:rsidR="00406312" w:rsidRDefault="00406312" w:rsidP="00406312">
      <w:pPr>
        <w:pStyle w:val="StandardWeb"/>
      </w:pPr>
      <w:r>
        <w:t xml:space="preserve">O </w:t>
      </w:r>
      <w:proofErr w:type="spellStart"/>
      <w:r>
        <w:t>regier</w:t>
      </w:r>
      <w:proofErr w:type="spellEnd"/>
      <w:r>
        <w:t xml:space="preserve"> uns mit </w:t>
      </w:r>
      <w:proofErr w:type="spellStart"/>
      <w:r>
        <w:t>starcker</w:t>
      </w:r>
      <w:proofErr w:type="spellEnd"/>
      <w:r>
        <w:t xml:space="preserve"> </w:t>
      </w:r>
      <w:proofErr w:type="spellStart"/>
      <w:r>
        <w:t>handt</w:t>
      </w:r>
      <w:proofErr w:type="spellEnd"/>
      <w:r>
        <w:t>,</w:t>
      </w:r>
      <w:r>
        <w:br/>
      </w:r>
      <w:proofErr w:type="spellStart"/>
      <w:r>
        <w:t>auff</w:t>
      </w:r>
      <w:proofErr w:type="spellEnd"/>
      <w:r>
        <w:t xml:space="preserve"> </w:t>
      </w:r>
      <w:proofErr w:type="spellStart"/>
      <w:r>
        <w:t>dz</w:t>
      </w:r>
      <w:proofErr w:type="spellEnd"/>
      <w:r>
        <w:t xml:space="preserve"> dein </w:t>
      </w:r>
      <w:proofErr w:type="spellStart"/>
      <w:r>
        <w:t>werck</w:t>
      </w:r>
      <w:proofErr w:type="spellEnd"/>
      <w:r>
        <w:t xml:space="preserve"> in uns erkannt,</w:t>
      </w:r>
      <w:r>
        <w:br/>
        <w:t xml:space="preserve">Dein Namen durch </w:t>
      </w:r>
      <w:proofErr w:type="spellStart"/>
      <w:r>
        <w:t>glaubreych</w:t>
      </w:r>
      <w:proofErr w:type="spellEnd"/>
      <w:r>
        <w:t xml:space="preserve"> </w:t>
      </w:r>
      <w:proofErr w:type="spellStart"/>
      <w:r>
        <w:t>geberd</w:t>
      </w:r>
      <w:proofErr w:type="spellEnd"/>
      <w:r>
        <w:br/>
        <w:t xml:space="preserve">in uns </w:t>
      </w:r>
      <w:proofErr w:type="spellStart"/>
      <w:r>
        <w:t>Heylig</w:t>
      </w:r>
      <w:proofErr w:type="spellEnd"/>
      <w:r>
        <w:t xml:space="preserve"> </w:t>
      </w:r>
      <w:proofErr w:type="spellStart"/>
      <w:r>
        <w:t>erweyset</w:t>
      </w:r>
      <w:proofErr w:type="spellEnd"/>
      <w:r>
        <w:t xml:space="preserve"> </w:t>
      </w:r>
      <w:proofErr w:type="spellStart"/>
      <w:r>
        <w:t>werd</w:t>
      </w:r>
      <w:proofErr w:type="spellEnd"/>
      <w:r>
        <w:t>.</w:t>
      </w:r>
    </w:p>
    <w:p w14:paraId="48A7258D" w14:textId="77777777" w:rsidR="00406312" w:rsidRDefault="00406312" w:rsidP="00406312">
      <w:pPr>
        <w:pStyle w:val="StandardWeb"/>
      </w:pPr>
      <w:proofErr w:type="spellStart"/>
      <w:r>
        <w:t>Hilff</w:t>
      </w:r>
      <w:proofErr w:type="spellEnd"/>
      <w:r>
        <w:t xml:space="preserve">, das der </w:t>
      </w:r>
      <w:proofErr w:type="spellStart"/>
      <w:r>
        <w:t>Geyst</w:t>
      </w:r>
      <w:proofErr w:type="spellEnd"/>
      <w:r>
        <w:t xml:space="preserve"> </w:t>
      </w:r>
      <w:proofErr w:type="spellStart"/>
      <w:r>
        <w:t>zuchtmeyster</w:t>
      </w:r>
      <w:proofErr w:type="spellEnd"/>
      <w:r>
        <w:t xml:space="preserve"> </w:t>
      </w:r>
      <w:proofErr w:type="spellStart"/>
      <w:r>
        <w:t>bleyb</w:t>
      </w:r>
      <w:proofErr w:type="spellEnd"/>
      <w:r>
        <w:t>,</w:t>
      </w:r>
      <w:r>
        <w:br/>
        <w:t xml:space="preserve">das arge </w:t>
      </w:r>
      <w:proofErr w:type="spellStart"/>
      <w:r>
        <w:t>fleysch</w:t>
      </w:r>
      <w:proofErr w:type="spellEnd"/>
      <w:r>
        <w:t xml:space="preserve"> so zwing und </w:t>
      </w:r>
      <w:proofErr w:type="spellStart"/>
      <w:r>
        <w:t>treyb</w:t>
      </w:r>
      <w:proofErr w:type="spellEnd"/>
      <w:r>
        <w:t>,</w:t>
      </w:r>
      <w:r>
        <w:br/>
        <w:t>Das sichs nicht so gar ungestüm</w:t>
      </w:r>
      <w:r>
        <w:br/>
        <w:t xml:space="preserve">erheb und ewiglich </w:t>
      </w:r>
      <w:proofErr w:type="spellStart"/>
      <w:r>
        <w:t>verthum</w:t>
      </w:r>
      <w:proofErr w:type="spellEnd"/>
      <w:r>
        <w:t>.</w:t>
      </w:r>
    </w:p>
    <w:p w14:paraId="4F5876DA" w14:textId="77777777" w:rsidR="00406312" w:rsidRDefault="00406312" w:rsidP="00406312">
      <w:pPr>
        <w:pStyle w:val="StandardWeb"/>
      </w:pPr>
      <w:proofErr w:type="spellStart"/>
      <w:r>
        <w:t>Sterck</w:t>
      </w:r>
      <w:proofErr w:type="spellEnd"/>
      <w:r>
        <w:t xml:space="preserve"> </w:t>
      </w:r>
      <w:proofErr w:type="spellStart"/>
      <w:r>
        <w:t>jn</w:t>
      </w:r>
      <w:proofErr w:type="spellEnd"/>
      <w:r>
        <w:t xml:space="preserve">, das er all </w:t>
      </w:r>
      <w:proofErr w:type="spellStart"/>
      <w:r>
        <w:t>ubel</w:t>
      </w:r>
      <w:proofErr w:type="spellEnd"/>
      <w:r>
        <w:t xml:space="preserve"> </w:t>
      </w:r>
      <w:proofErr w:type="spellStart"/>
      <w:r>
        <w:t>schwech</w:t>
      </w:r>
      <w:proofErr w:type="spellEnd"/>
      <w:r>
        <w:t>,</w:t>
      </w:r>
      <w:r>
        <w:br/>
        <w:t xml:space="preserve">des </w:t>
      </w:r>
      <w:proofErr w:type="spellStart"/>
      <w:r>
        <w:t>fleysches</w:t>
      </w:r>
      <w:proofErr w:type="spellEnd"/>
      <w:r>
        <w:t xml:space="preserve"> </w:t>
      </w:r>
      <w:proofErr w:type="spellStart"/>
      <w:r>
        <w:t>mut</w:t>
      </w:r>
      <w:proofErr w:type="spellEnd"/>
      <w:r>
        <w:t xml:space="preserve"> und willen </w:t>
      </w:r>
      <w:proofErr w:type="spellStart"/>
      <w:r>
        <w:t>brech</w:t>
      </w:r>
      <w:proofErr w:type="spellEnd"/>
      <w:r>
        <w:t>,</w:t>
      </w:r>
      <w:r>
        <w:br/>
        <w:t xml:space="preserve">Das sichs nicht </w:t>
      </w:r>
      <w:proofErr w:type="spellStart"/>
      <w:r>
        <w:t>inn</w:t>
      </w:r>
      <w:proofErr w:type="spellEnd"/>
      <w:r>
        <w:t xml:space="preserve"> </w:t>
      </w:r>
      <w:proofErr w:type="spellStart"/>
      <w:r>
        <w:t>wollust</w:t>
      </w:r>
      <w:proofErr w:type="spellEnd"/>
      <w:r>
        <w:t xml:space="preserve"> </w:t>
      </w:r>
      <w:proofErr w:type="spellStart"/>
      <w:r>
        <w:t>ergeb</w:t>
      </w:r>
      <w:proofErr w:type="spellEnd"/>
      <w:r>
        <w:br/>
        <w:t xml:space="preserve">und wie </w:t>
      </w:r>
      <w:proofErr w:type="spellStart"/>
      <w:r>
        <w:t>vorhyn</w:t>
      </w:r>
      <w:proofErr w:type="spellEnd"/>
      <w:r>
        <w:t xml:space="preserve"> </w:t>
      </w:r>
      <w:proofErr w:type="spellStart"/>
      <w:r>
        <w:t>inn</w:t>
      </w:r>
      <w:proofErr w:type="spellEnd"/>
      <w:r>
        <w:t xml:space="preserve"> </w:t>
      </w:r>
      <w:proofErr w:type="spellStart"/>
      <w:r>
        <w:t>sünden</w:t>
      </w:r>
      <w:proofErr w:type="spellEnd"/>
      <w:r>
        <w:t xml:space="preserve"> leb.</w:t>
      </w:r>
    </w:p>
    <w:p w14:paraId="0FD460DD" w14:textId="77777777" w:rsidR="00406312" w:rsidRDefault="00406312" w:rsidP="00406312">
      <w:pPr>
        <w:pStyle w:val="StandardWeb"/>
      </w:pPr>
      <w:r>
        <w:t>Versorg uns auch, o Herre Gott,</w:t>
      </w:r>
      <w:r>
        <w:br/>
      </w:r>
      <w:proofErr w:type="spellStart"/>
      <w:r>
        <w:t>auff</w:t>
      </w:r>
      <w:proofErr w:type="spellEnd"/>
      <w:r>
        <w:t xml:space="preserve"> diesen tag nach aller not,</w:t>
      </w:r>
      <w:r>
        <w:br/>
      </w:r>
      <w:proofErr w:type="spellStart"/>
      <w:r>
        <w:t>Teyl</w:t>
      </w:r>
      <w:proofErr w:type="spellEnd"/>
      <w:r>
        <w:t xml:space="preserve"> uns </w:t>
      </w:r>
      <w:proofErr w:type="spellStart"/>
      <w:r>
        <w:t>deinn</w:t>
      </w:r>
      <w:proofErr w:type="spellEnd"/>
      <w:r>
        <w:t xml:space="preserve"> </w:t>
      </w:r>
      <w:proofErr w:type="spellStart"/>
      <w:r>
        <w:t>milten</w:t>
      </w:r>
      <w:proofErr w:type="spellEnd"/>
      <w:r>
        <w:t xml:space="preserve"> </w:t>
      </w:r>
      <w:proofErr w:type="spellStart"/>
      <w:r>
        <w:t>segen</w:t>
      </w:r>
      <w:proofErr w:type="spellEnd"/>
      <w:r>
        <w:t xml:space="preserve"> aus,</w:t>
      </w:r>
      <w:r>
        <w:br/>
        <w:t xml:space="preserve">denn unser sorg richtet nichts </w:t>
      </w:r>
      <w:proofErr w:type="spellStart"/>
      <w:r>
        <w:t>auß</w:t>
      </w:r>
      <w:proofErr w:type="spellEnd"/>
      <w:r>
        <w:t>.</w:t>
      </w:r>
    </w:p>
    <w:p w14:paraId="6194C5B1" w14:textId="77777777" w:rsidR="00406312" w:rsidRDefault="00406312" w:rsidP="00406312">
      <w:pPr>
        <w:pStyle w:val="StandardWeb"/>
      </w:pPr>
      <w:r>
        <w:t xml:space="preserve">Gib </w:t>
      </w:r>
      <w:proofErr w:type="spellStart"/>
      <w:r>
        <w:t>deinn</w:t>
      </w:r>
      <w:proofErr w:type="spellEnd"/>
      <w:r>
        <w:t xml:space="preserve"> </w:t>
      </w:r>
      <w:proofErr w:type="spellStart"/>
      <w:r>
        <w:t>segen</w:t>
      </w:r>
      <w:proofErr w:type="spellEnd"/>
      <w:r>
        <w:t xml:space="preserve"> </w:t>
      </w:r>
      <w:proofErr w:type="spellStart"/>
      <w:r>
        <w:t>auff</w:t>
      </w:r>
      <w:proofErr w:type="spellEnd"/>
      <w:r>
        <w:t xml:space="preserve"> unser thun,</w:t>
      </w:r>
      <w:r>
        <w:br/>
        <w:t xml:space="preserve">fertig unser </w:t>
      </w:r>
      <w:proofErr w:type="spellStart"/>
      <w:r>
        <w:t>arbeyt</w:t>
      </w:r>
      <w:proofErr w:type="spellEnd"/>
      <w:r>
        <w:t xml:space="preserve"> und lohn</w:t>
      </w:r>
      <w:r>
        <w:br/>
        <w:t>Durch Jesum Christum, deinen Son,</w:t>
      </w:r>
      <w:r>
        <w:br/>
        <w:t xml:space="preserve">unsern Herren für deinem thron. Amen. </w:t>
      </w:r>
    </w:p>
    <w:p w14:paraId="3819F79B" w14:textId="77777777" w:rsidR="00406312" w:rsidRDefault="00406312" w:rsidP="00406312">
      <w:pPr>
        <w:pStyle w:val="berschrift1"/>
      </w:pPr>
      <w:proofErr w:type="spellStart"/>
      <w:r w:rsidRPr="00406312">
        <w:t>Weisse</w:t>
      </w:r>
      <w:proofErr w:type="spellEnd"/>
      <w:r w:rsidRPr="00406312">
        <w:t xml:space="preserve">, Michael – Der Tag </w:t>
      </w:r>
      <w:proofErr w:type="spellStart"/>
      <w:r w:rsidRPr="00406312">
        <w:t>vertreybt</w:t>
      </w:r>
      <w:proofErr w:type="spellEnd"/>
      <w:r w:rsidRPr="00406312">
        <w:t xml:space="preserve"> die finster </w:t>
      </w:r>
      <w:proofErr w:type="spellStart"/>
      <w:r w:rsidRPr="00406312">
        <w:t>nacht</w:t>
      </w:r>
      <w:proofErr w:type="spellEnd"/>
      <w:r w:rsidRPr="00406312">
        <w:t>,</w:t>
      </w:r>
    </w:p>
    <w:p w14:paraId="573CCFE5" w14:textId="77777777" w:rsidR="00406312" w:rsidRDefault="00406312" w:rsidP="00406312">
      <w:pPr>
        <w:pStyle w:val="StandardWeb"/>
      </w:pPr>
      <w:r>
        <w:t xml:space="preserve">Der Tag </w:t>
      </w:r>
      <w:proofErr w:type="spellStart"/>
      <w:r>
        <w:t>vertreybt</w:t>
      </w:r>
      <w:proofErr w:type="spellEnd"/>
      <w:r>
        <w:t xml:space="preserve"> die finster </w:t>
      </w:r>
      <w:proofErr w:type="spellStart"/>
      <w:r>
        <w:t>nacht</w:t>
      </w:r>
      <w:proofErr w:type="spellEnd"/>
      <w:r>
        <w:t>,</w:t>
      </w:r>
      <w:r>
        <w:br/>
        <w:t xml:space="preserve">o Brüder, </w:t>
      </w:r>
      <w:proofErr w:type="spellStart"/>
      <w:r>
        <w:t>seyt</w:t>
      </w:r>
      <w:proofErr w:type="spellEnd"/>
      <w:r>
        <w:t xml:space="preserve"> munter und wacht,</w:t>
      </w:r>
      <w:r>
        <w:br/>
        <w:t>dienet Gott dem Herren!</w:t>
      </w:r>
    </w:p>
    <w:p w14:paraId="5300752F" w14:textId="77777777" w:rsidR="00406312" w:rsidRDefault="00406312" w:rsidP="00406312">
      <w:pPr>
        <w:pStyle w:val="StandardWeb"/>
      </w:pPr>
      <w:r>
        <w:t>Die Engel singen immerdar</w:t>
      </w:r>
      <w:r>
        <w:br/>
        <w:t xml:space="preserve">und loben Gott </w:t>
      </w:r>
      <w:proofErr w:type="spellStart"/>
      <w:r>
        <w:t>inn</w:t>
      </w:r>
      <w:proofErr w:type="spellEnd"/>
      <w:r>
        <w:t xml:space="preserve"> grosser schar,</w:t>
      </w:r>
      <w:r>
        <w:br/>
        <w:t>der alles regieret.</w:t>
      </w:r>
    </w:p>
    <w:p w14:paraId="539C629E" w14:textId="77777777" w:rsidR="00406312" w:rsidRDefault="00406312" w:rsidP="00406312">
      <w:pPr>
        <w:pStyle w:val="StandardWeb"/>
      </w:pPr>
      <w:r>
        <w:t xml:space="preserve">Die </w:t>
      </w:r>
      <w:proofErr w:type="spellStart"/>
      <w:r>
        <w:t>hann</w:t>
      </w:r>
      <w:proofErr w:type="spellEnd"/>
      <w:r>
        <w:t xml:space="preserve"> und </w:t>
      </w:r>
      <w:proofErr w:type="spellStart"/>
      <w:r>
        <w:t>vogel</w:t>
      </w:r>
      <w:proofErr w:type="spellEnd"/>
      <w:r>
        <w:t xml:space="preserve"> mancherley</w:t>
      </w:r>
      <w:r>
        <w:br/>
        <w:t xml:space="preserve">loben Gott mit </w:t>
      </w:r>
      <w:proofErr w:type="spellStart"/>
      <w:r>
        <w:t>jrem</w:t>
      </w:r>
      <w:proofErr w:type="spellEnd"/>
      <w:r>
        <w:t xml:space="preserve"> </w:t>
      </w:r>
      <w:proofErr w:type="spellStart"/>
      <w:r>
        <w:t>geschrey</w:t>
      </w:r>
      <w:proofErr w:type="spellEnd"/>
      <w:r>
        <w:t>,</w:t>
      </w:r>
      <w:r>
        <w:br/>
        <w:t xml:space="preserve">der sie </w:t>
      </w:r>
      <w:proofErr w:type="spellStart"/>
      <w:r>
        <w:t>speyst</w:t>
      </w:r>
      <w:proofErr w:type="spellEnd"/>
      <w:r>
        <w:t xml:space="preserve"> und </w:t>
      </w:r>
      <w:proofErr w:type="spellStart"/>
      <w:r>
        <w:t>kleydet</w:t>
      </w:r>
      <w:proofErr w:type="spellEnd"/>
      <w:r>
        <w:t>.</w:t>
      </w:r>
    </w:p>
    <w:p w14:paraId="3180195F" w14:textId="77777777" w:rsidR="00406312" w:rsidRDefault="00406312" w:rsidP="00406312">
      <w:pPr>
        <w:pStyle w:val="StandardWeb"/>
      </w:pPr>
      <w:r>
        <w:t xml:space="preserve">Der </w:t>
      </w:r>
      <w:proofErr w:type="spellStart"/>
      <w:r>
        <w:t>Himel</w:t>
      </w:r>
      <w:proofErr w:type="spellEnd"/>
      <w:r>
        <w:t xml:space="preserve">, die </w:t>
      </w:r>
      <w:proofErr w:type="spellStart"/>
      <w:r>
        <w:t>erd</w:t>
      </w:r>
      <w:proofErr w:type="spellEnd"/>
      <w:r>
        <w:t xml:space="preserve"> und das </w:t>
      </w:r>
      <w:proofErr w:type="spellStart"/>
      <w:r>
        <w:t>meer</w:t>
      </w:r>
      <w:proofErr w:type="spellEnd"/>
      <w:r>
        <w:br/>
        <w:t>geben dem Herren lob und ehr,</w:t>
      </w:r>
      <w:r>
        <w:br/>
        <w:t xml:space="preserve">thun sein </w:t>
      </w:r>
      <w:proofErr w:type="spellStart"/>
      <w:r>
        <w:t>wolgefallen</w:t>
      </w:r>
      <w:proofErr w:type="spellEnd"/>
      <w:r>
        <w:t>.</w:t>
      </w:r>
    </w:p>
    <w:p w14:paraId="1A5A206A" w14:textId="77777777" w:rsidR="00406312" w:rsidRDefault="00406312" w:rsidP="00406312">
      <w:pPr>
        <w:pStyle w:val="StandardWeb"/>
      </w:pPr>
      <w:r>
        <w:t xml:space="preserve">Alles, was </w:t>
      </w:r>
      <w:proofErr w:type="spellStart"/>
      <w:r>
        <w:t>ye</w:t>
      </w:r>
      <w:proofErr w:type="spellEnd"/>
      <w:r>
        <w:t xml:space="preserve"> geschaffen ward,</w:t>
      </w:r>
      <w:r>
        <w:br/>
        <w:t xml:space="preserve">ein </w:t>
      </w:r>
      <w:proofErr w:type="spellStart"/>
      <w:r>
        <w:t>itzlich</w:t>
      </w:r>
      <w:proofErr w:type="spellEnd"/>
      <w:r>
        <w:t xml:space="preserve"> ding nach seiner </w:t>
      </w:r>
      <w:proofErr w:type="spellStart"/>
      <w:r>
        <w:t>art</w:t>
      </w:r>
      <w:proofErr w:type="spellEnd"/>
      <w:r>
        <w:t>,</w:t>
      </w:r>
      <w:r>
        <w:br/>
        <w:t xml:space="preserve">preiset seinen </w:t>
      </w:r>
      <w:proofErr w:type="spellStart"/>
      <w:r>
        <w:t>schöpffer</w:t>
      </w:r>
      <w:proofErr w:type="spellEnd"/>
      <w:r>
        <w:t>.</w:t>
      </w:r>
    </w:p>
    <w:p w14:paraId="0E9A4041" w14:textId="77777777" w:rsidR="00406312" w:rsidRDefault="00406312" w:rsidP="00406312">
      <w:pPr>
        <w:pStyle w:val="StandardWeb"/>
      </w:pPr>
      <w:r>
        <w:t xml:space="preserve">Ey nu, </w:t>
      </w:r>
      <w:proofErr w:type="spellStart"/>
      <w:r>
        <w:t>mensch</w:t>
      </w:r>
      <w:proofErr w:type="spellEnd"/>
      <w:r>
        <w:t xml:space="preserve">, so Edle </w:t>
      </w:r>
      <w:proofErr w:type="spellStart"/>
      <w:r>
        <w:t>natur</w:t>
      </w:r>
      <w:proofErr w:type="spellEnd"/>
      <w:r>
        <w:t>,</w:t>
      </w:r>
      <w:r>
        <w:br/>
        <w:t>O vernünftige Creatur,</w:t>
      </w:r>
      <w:r>
        <w:br/>
        <w:t>sey nicht so verdrossen!</w:t>
      </w:r>
    </w:p>
    <w:p w14:paraId="4E9FA480" w14:textId="77777777" w:rsidR="00406312" w:rsidRDefault="00406312" w:rsidP="00406312">
      <w:pPr>
        <w:pStyle w:val="StandardWeb"/>
      </w:pPr>
      <w:proofErr w:type="spellStart"/>
      <w:r>
        <w:t>Gedenck</w:t>
      </w:r>
      <w:proofErr w:type="spellEnd"/>
      <w:r>
        <w:t>, das dich dein Herre Gott</w:t>
      </w:r>
      <w:r>
        <w:br/>
        <w:t xml:space="preserve">zu seinem </w:t>
      </w:r>
      <w:proofErr w:type="spellStart"/>
      <w:r>
        <w:t>bildt</w:t>
      </w:r>
      <w:proofErr w:type="spellEnd"/>
      <w:r>
        <w:t xml:space="preserve"> geschaffen hat,</w:t>
      </w:r>
      <w:r>
        <w:br/>
        <w:t xml:space="preserve">das du </w:t>
      </w:r>
      <w:proofErr w:type="spellStart"/>
      <w:r>
        <w:t>jn</w:t>
      </w:r>
      <w:proofErr w:type="spellEnd"/>
      <w:r>
        <w:t xml:space="preserve"> erkennest,</w:t>
      </w:r>
    </w:p>
    <w:p w14:paraId="5D76A6C1" w14:textId="77777777" w:rsidR="00406312" w:rsidRDefault="00406312" w:rsidP="00406312">
      <w:pPr>
        <w:pStyle w:val="StandardWeb"/>
      </w:pPr>
      <w:r>
        <w:t xml:space="preserve">Und lieb </w:t>
      </w:r>
      <w:proofErr w:type="spellStart"/>
      <w:r>
        <w:t>hettest</w:t>
      </w:r>
      <w:proofErr w:type="spellEnd"/>
      <w:r>
        <w:t xml:space="preserve"> aus </w:t>
      </w:r>
      <w:proofErr w:type="spellStart"/>
      <w:r>
        <w:t>hertzen</w:t>
      </w:r>
      <w:proofErr w:type="spellEnd"/>
      <w:r>
        <w:t xml:space="preserve"> </w:t>
      </w:r>
      <w:proofErr w:type="spellStart"/>
      <w:r>
        <w:t>grund</w:t>
      </w:r>
      <w:proofErr w:type="spellEnd"/>
      <w:r>
        <w:t>,</w:t>
      </w:r>
      <w:r>
        <w:br/>
        <w:t xml:space="preserve">auch bekennest mit deinem </w:t>
      </w:r>
      <w:proofErr w:type="spellStart"/>
      <w:r>
        <w:t>mund</w:t>
      </w:r>
      <w:proofErr w:type="spellEnd"/>
      <w:r>
        <w:t>,</w:t>
      </w:r>
      <w:r>
        <w:br/>
        <w:t>sein also genössest.</w:t>
      </w:r>
    </w:p>
    <w:p w14:paraId="2BE8154D" w14:textId="77777777" w:rsidR="00406312" w:rsidRDefault="00406312" w:rsidP="00406312">
      <w:pPr>
        <w:pStyle w:val="StandardWeb"/>
      </w:pPr>
      <w:r>
        <w:t xml:space="preserve">Weyl du nu seinen </w:t>
      </w:r>
      <w:proofErr w:type="spellStart"/>
      <w:r>
        <w:t>Geyst</w:t>
      </w:r>
      <w:proofErr w:type="spellEnd"/>
      <w:r>
        <w:t xml:space="preserve"> gekost</w:t>
      </w:r>
      <w:r>
        <w:br/>
        <w:t xml:space="preserve">und seiner </w:t>
      </w:r>
      <w:proofErr w:type="spellStart"/>
      <w:r>
        <w:t>gnad</w:t>
      </w:r>
      <w:proofErr w:type="spellEnd"/>
      <w:r>
        <w:t xml:space="preserve"> genossen hast,</w:t>
      </w:r>
      <w:r>
        <w:br/>
        <w:t xml:space="preserve">so </w:t>
      </w:r>
      <w:proofErr w:type="spellStart"/>
      <w:r>
        <w:t>danck</w:t>
      </w:r>
      <w:proofErr w:type="spellEnd"/>
      <w:r>
        <w:t xml:space="preserve"> </w:t>
      </w:r>
      <w:proofErr w:type="spellStart"/>
      <w:r>
        <w:t>jm</w:t>
      </w:r>
      <w:proofErr w:type="spellEnd"/>
      <w:r>
        <w:t xml:space="preserve"> von </w:t>
      </w:r>
      <w:proofErr w:type="spellStart"/>
      <w:r>
        <w:t>hertzen</w:t>
      </w:r>
      <w:proofErr w:type="spellEnd"/>
      <w:r>
        <w:t>.</w:t>
      </w:r>
    </w:p>
    <w:p w14:paraId="018606FD" w14:textId="77777777" w:rsidR="00406312" w:rsidRDefault="00406312" w:rsidP="00406312">
      <w:pPr>
        <w:pStyle w:val="StandardWeb"/>
      </w:pPr>
      <w:r>
        <w:t xml:space="preserve">Sey munter, </w:t>
      </w:r>
      <w:proofErr w:type="spellStart"/>
      <w:r>
        <w:t>bett</w:t>
      </w:r>
      <w:proofErr w:type="spellEnd"/>
      <w:r>
        <w:t xml:space="preserve"> mit </w:t>
      </w:r>
      <w:proofErr w:type="spellStart"/>
      <w:r>
        <w:t>fleyß</w:t>
      </w:r>
      <w:proofErr w:type="spellEnd"/>
      <w:r>
        <w:t xml:space="preserve"> und wach</w:t>
      </w:r>
      <w:r>
        <w:br/>
      </w:r>
      <w:proofErr w:type="spellStart"/>
      <w:r>
        <w:t>sih</w:t>
      </w:r>
      <w:proofErr w:type="spellEnd"/>
      <w:r>
        <w:t xml:space="preserve">, daß du </w:t>
      </w:r>
      <w:proofErr w:type="spellStart"/>
      <w:r>
        <w:t>stetz</w:t>
      </w:r>
      <w:proofErr w:type="spellEnd"/>
      <w:r>
        <w:t xml:space="preserve"> </w:t>
      </w:r>
      <w:proofErr w:type="spellStart"/>
      <w:r>
        <w:t>inn</w:t>
      </w:r>
      <w:proofErr w:type="spellEnd"/>
      <w:r>
        <w:t xml:space="preserve"> seiner </w:t>
      </w:r>
      <w:proofErr w:type="spellStart"/>
      <w:r>
        <w:t>sach</w:t>
      </w:r>
      <w:proofErr w:type="spellEnd"/>
      <w:r>
        <w:br/>
      </w:r>
      <w:proofErr w:type="spellStart"/>
      <w:r>
        <w:t>trew</w:t>
      </w:r>
      <w:proofErr w:type="spellEnd"/>
      <w:r>
        <w:t xml:space="preserve"> werdest befunden.</w:t>
      </w:r>
    </w:p>
    <w:p w14:paraId="0DC6CD7D" w14:textId="77777777" w:rsidR="00406312" w:rsidRDefault="00406312" w:rsidP="00406312">
      <w:pPr>
        <w:pStyle w:val="StandardWeb"/>
      </w:pPr>
      <w:r>
        <w:t xml:space="preserve">Du </w:t>
      </w:r>
      <w:proofErr w:type="spellStart"/>
      <w:r>
        <w:t>weyst</w:t>
      </w:r>
      <w:proofErr w:type="spellEnd"/>
      <w:r>
        <w:t xml:space="preserve"> nicht, wenn der Herre </w:t>
      </w:r>
      <w:proofErr w:type="spellStart"/>
      <w:r>
        <w:t>kömpt</w:t>
      </w:r>
      <w:proofErr w:type="spellEnd"/>
      <w:r>
        <w:br/>
        <w:t xml:space="preserve">denn er dir keine </w:t>
      </w:r>
      <w:proofErr w:type="spellStart"/>
      <w:r>
        <w:t>zeyt</w:t>
      </w:r>
      <w:proofErr w:type="spellEnd"/>
      <w:r>
        <w:t xml:space="preserve"> </w:t>
      </w:r>
      <w:proofErr w:type="spellStart"/>
      <w:r>
        <w:t>bestimpt</w:t>
      </w:r>
      <w:proofErr w:type="spellEnd"/>
      <w:r>
        <w:t>,</w:t>
      </w:r>
      <w:r>
        <w:br/>
      </w:r>
      <w:proofErr w:type="spellStart"/>
      <w:r>
        <w:t>sonder</w:t>
      </w:r>
      <w:proofErr w:type="spellEnd"/>
      <w:r>
        <w:t xml:space="preserve"> </w:t>
      </w:r>
      <w:proofErr w:type="spellStart"/>
      <w:r>
        <w:t>stetz</w:t>
      </w:r>
      <w:proofErr w:type="spellEnd"/>
      <w:r>
        <w:t xml:space="preserve"> </w:t>
      </w:r>
      <w:proofErr w:type="spellStart"/>
      <w:r>
        <w:t>heyst</w:t>
      </w:r>
      <w:proofErr w:type="spellEnd"/>
      <w:r>
        <w:t xml:space="preserve"> wachen.</w:t>
      </w:r>
    </w:p>
    <w:p w14:paraId="1EC5E305" w14:textId="77777777" w:rsidR="00406312" w:rsidRDefault="00406312" w:rsidP="00406312">
      <w:pPr>
        <w:pStyle w:val="StandardWeb"/>
      </w:pPr>
      <w:r>
        <w:t>So üb dich nu in seinem Bund,</w:t>
      </w:r>
      <w:r>
        <w:br/>
        <w:t xml:space="preserve">lob </w:t>
      </w:r>
      <w:proofErr w:type="spellStart"/>
      <w:r>
        <w:t>jn</w:t>
      </w:r>
      <w:proofErr w:type="spellEnd"/>
      <w:r>
        <w:t xml:space="preserve"> mit </w:t>
      </w:r>
      <w:proofErr w:type="spellStart"/>
      <w:r>
        <w:t>hertzen</w:t>
      </w:r>
      <w:proofErr w:type="spellEnd"/>
      <w:r>
        <w:t xml:space="preserve">, that und </w:t>
      </w:r>
      <w:proofErr w:type="spellStart"/>
      <w:r>
        <w:t>mund</w:t>
      </w:r>
      <w:proofErr w:type="spellEnd"/>
      <w:r>
        <w:t>,</w:t>
      </w:r>
      <w:r>
        <w:br/>
      </w:r>
      <w:proofErr w:type="spellStart"/>
      <w:r>
        <w:t>danck</w:t>
      </w:r>
      <w:proofErr w:type="spellEnd"/>
      <w:r>
        <w:t xml:space="preserve"> </w:t>
      </w:r>
      <w:proofErr w:type="spellStart"/>
      <w:r>
        <w:t>jm</w:t>
      </w:r>
      <w:proofErr w:type="spellEnd"/>
      <w:r>
        <w:t xml:space="preserve"> seiner </w:t>
      </w:r>
      <w:proofErr w:type="spellStart"/>
      <w:r>
        <w:t>wolthat</w:t>
      </w:r>
      <w:proofErr w:type="spellEnd"/>
      <w:r>
        <w:t>.</w:t>
      </w:r>
    </w:p>
    <w:p w14:paraId="28A2F50C" w14:textId="77777777" w:rsidR="00406312" w:rsidRDefault="00406312" w:rsidP="00406312">
      <w:pPr>
        <w:pStyle w:val="StandardWeb"/>
      </w:pPr>
      <w:r>
        <w:t xml:space="preserve">Sprich: O Vater </w:t>
      </w:r>
      <w:proofErr w:type="spellStart"/>
      <w:r>
        <w:t>inn</w:t>
      </w:r>
      <w:proofErr w:type="spellEnd"/>
      <w:r>
        <w:t xml:space="preserve"> </w:t>
      </w:r>
      <w:proofErr w:type="spellStart"/>
      <w:r>
        <w:t>ewigkeyt</w:t>
      </w:r>
      <w:proofErr w:type="spellEnd"/>
      <w:r>
        <w:t>,</w:t>
      </w:r>
      <w:r>
        <w:br/>
        <w:t xml:space="preserve">ich </w:t>
      </w:r>
      <w:proofErr w:type="spellStart"/>
      <w:r>
        <w:t>danck</w:t>
      </w:r>
      <w:proofErr w:type="spellEnd"/>
      <w:r>
        <w:t xml:space="preserve"> dir aller </w:t>
      </w:r>
      <w:proofErr w:type="spellStart"/>
      <w:r>
        <w:t>gütigkeyt</w:t>
      </w:r>
      <w:proofErr w:type="spellEnd"/>
      <w:r>
        <w:t>,</w:t>
      </w:r>
      <w:r>
        <w:br/>
        <w:t xml:space="preserve">mir </w:t>
      </w:r>
      <w:proofErr w:type="spellStart"/>
      <w:r>
        <w:t>biß</w:t>
      </w:r>
      <w:proofErr w:type="spellEnd"/>
      <w:r>
        <w:t xml:space="preserve"> her </w:t>
      </w:r>
      <w:proofErr w:type="spellStart"/>
      <w:r>
        <w:t>erzeyget</w:t>
      </w:r>
      <w:proofErr w:type="spellEnd"/>
    </w:p>
    <w:p w14:paraId="0E9F8E5D" w14:textId="77777777" w:rsidR="00406312" w:rsidRDefault="00406312" w:rsidP="00406312">
      <w:pPr>
        <w:pStyle w:val="StandardWeb"/>
      </w:pPr>
      <w:r>
        <w:t>Durch Jesum Christum, deinen Son,</w:t>
      </w:r>
      <w:r>
        <w:br/>
        <w:t xml:space="preserve">welchem </w:t>
      </w:r>
      <w:proofErr w:type="spellStart"/>
      <w:r>
        <w:t>sampt</w:t>
      </w:r>
      <w:proofErr w:type="spellEnd"/>
      <w:r>
        <w:t xml:space="preserve"> dir im höchsten thron</w:t>
      </w:r>
      <w:r>
        <w:br/>
        <w:t>all Engel lobsingen.</w:t>
      </w:r>
    </w:p>
    <w:p w14:paraId="1A253C13" w14:textId="77777777" w:rsidR="00406312" w:rsidRDefault="00406312" w:rsidP="00406312">
      <w:pPr>
        <w:pStyle w:val="StandardWeb"/>
      </w:pPr>
      <w:proofErr w:type="spellStart"/>
      <w:r>
        <w:t>Hilff</w:t>
      </w:r>
      <w:proofErr w:type="spellEnd"/>
      <w:r>
        <w:t xml:space="preserve"> Herr, das ich dich </w:t>
      </w:r>
      <w:proofErr w:type="spellStart"/>
      <w:r>
        <w:t>gleicherweyß</w:t>
      </w:r>
      <w:proofErr w:type="spellEnd"/>
      <w:r>
        <w:br/>
        <w:t xml:space="preserve">von nun an </w:t>
      </w:r>
      <w:proofErr w:type="spellStart"/>
      <w:r>
        <w:t>allzeyt</w:t>
      </w:r>
      <w:proofErr w:type="spellEnd"/>
      <w:r>
        <w:t xml:space="preserve"> lob und </w:t>
      </w:r>
      <w:proofErr w:type="spellStart"/>
      <w:r>
        <w:t>preyß</w:t>
      </w:r>
      <w:proofErr w:type="spellEnd"/>
      <w:r>
        <w:br/>
      </w:r>
      <w:proofErr w:type="spellStart"/>
      <w:r>
        <w:t>inn</w:t>
      </w:r>
      <w:proofErr w:type="spellEnd"/>
      <w:r>
        <w:t xml:space="preserve"> </w:t>
      </w:r>
      <w:proofErr w:type="spellStart"/>
      <w:r>
        <w:t>ewigkeyt</w:t>
      </w:r>
      <w:proofErr w:type="spellEnd"/>
      <w:r>
        <w:t xml:space="preserve">, amen. </w:t>
      </w:r>
    </w:p>
    <w:p w14:paraId="7379D01B" w14:textId="77777777" w:rsidR="00406312" w:rsidRDefault="00406312" w:rsidP="00406312">
      <w:pPr>
        <w:pStyle w:val="berschrift1"/>
      </w:pPr>
      <w:proofErr w:type="spellStart"/>
      <w:r w:rsidRPr="00406312">
        <w:t>Weisse</w:t>
      </w:r>
      <w:proofErr w:type="spellEnd"/>
      <w:r w:rsidRPr="00406312">
        <w:t xml:space="preserve">, Michael – ES geht daher des </w:t>
      </w:r>
      <w:proofErr w:type="spellStart"/>
      <w:r w:rsidRPr="00406312">
        <w:t>tages</w:t>
      </w:r>
      <w:proofErr w:type="spellEnd"/>
      <w:r w:rsidRPr="00406312">
        <w:t xml:space="preserve"> schein</w:t>
      </w:r>
    </w:p>
    <w:p w14:paraId="23318DB4" w14:textId="77777777" w:rsidR="00406312" w:rsidRDefault="00406312" w:rsidP="00406312">
      <w:pPr>
        <w:pStyle w:val="StandardWeb"/>
      </w:pPr>
      <w:r>
        <w:t xml:space="preserve">ES geht daher des </w:t>
      </w:r>
      <w:proofErr w:type="spellStart"/>
      <w:r>
        <w:t>tages</w:t>
      </w:r>
      <w:proofErr w:type="spellEnd"/>
      <w:r>
        <w:t xml:space="preserve"> schein,</w:t>
      </w:r>
      <w:r>
        <w:br/>
        <w:t xml:space="preserve">o Brüder, last uns </w:t>
      </w:r>
      <w:proofErr w:type="spellStart"/>
      <w:r>
        <w:t>danckbar</w:t>
      </w:r>
      <w:proofErr w:type="spellEnd"/>
      <w:r>
        <w:t xml:space="preserve"> sein</w:t>
      </w:r>
      <w:r>
        <w:br/>
        <w:t xml:space="preserve">Dem gütigen und </w:t>
      </w:r>
      <w:proofErr w:type="spellStart"/>
      <w:r>
        <w:t>milten</w:t>
      </w:r>
      <w:proofErr w:type="spellEnd"/>
      <w:r>
        <w:t xml:space="preserve"> Gott,</w:t>
      </w:r>
      <w:r>
        <w:br/>
        <w:t xml:space="preserve">der uns diese </w:t>
      </w:r>
      <w:proofErr w:type="spellStart"/>
      <w:r>
        <w:t>nacht</w:t>
      </w:r>
      <w:proofErr w:type="spellEnd"/>
      <w:r>
        <w:t xml:space="preserve"> </w:t>
      </w:r>
      <w:proofErr w:type="spellStart"/>
      <w:r>
        <w:t>bewart</w:t>
      </w:r>
      <w:proofErr w:type="spellEnd"/>
      <w:r>
        <w:t>.</w:t>
      </w:r>
    </w:p>
    <w:p w14:paraId="3F15E977" w14:textId="77777777" w:rsidR="00406312" w:rsidRDefault="00406312" w:rsidP="00406312">
      <w:pPr>
        <w:pStyle w:val="StandardWeb"/>
      </w:pPr>
      <w:r>
        <w:t>Last uns Gott bitten diese stund,</w:t>
      </w:r>
      <w:r>
        <w:br/>
      </w:r>
      <w:proofErr w:type="spellStart"/>
      <w:r>
        <w:t>hertzlich</w:t>
      </w:r>
      <w:proofErr w:type="spellEnd"/>
      <w:r>
        <w:t xml:space="preserve"> singen mit </w:t>
      </w:r>
      <w:proofErr w:type="spellStart"/>
      <w:r>
        <w:t>gleychem</w:t>
      </w:r>
      <w:proofErr w:type="spellEnd"/>
      <w:r>
        <w:t xml:space="preserve"> </w:t>
      </w:r>
      <w:proofErr w:type="spellStart"/>
      <w:r>
        <w:t>mund</w:t>
      </w:r>
      <w:proofErr w:type="spellEnd"/>
      <w:r>
        <w:t>,</w:t>
      </w:r>
      <w:r>
        <w:br/>
      </w:r>
      <w:proofErr w:type="spellStart"/>
      <w:r>
        <w:t>Begeren</w:t>
      </w:r>
      <w:proofErr w:type="spellEnd"/>
      <w:r>
        <w:t xml:space="preserve">, das er uns auch </w:t>
      </w:r>
      <w:proofErr w:type="spellStart"/>
      <w:r>
        <w:t>wolt</w:t>
      </w:r>
      <w:proofErr w:type="spellEnd"/>
      <w:r>
        <w:br/>
      </w:r>
      <w:proofErr w:type="spellStart"/>
      <w:r>
        <w:t>bewaren</w:t>
      </w:r>
      <w:proofErr w:type="spellEnd"/>
      <w:r>
        <w:t xml:space="preserve"> heut </w:t>
      </w:r>
      <w:proofErr w:type="spellStart"/>
      <w:r>
        <w:t>inn</w:t>
      </w:r>
      <w:proofErr w:type="spellEnd"/>
      <w:r>
        <w:t xml:space="preserve"> seiner </w:t>
      </w:r>
      <w:proofErr w:type="spellStart"/>
      <w:r>
        <w:t>huld</w:t>
      </w:r>
      <w:proofErr w:type="spellEnd"/>
      <w:r>
        <w:t>.</w:t>
      </w:r>
    </w:p>
    <w:p w14:paraId="46AA411D" w14:textId="77777777" w:rsidR="00406312" w:rsidRDefault="00406312" w:rsidP="00406312">
      <w:pPr>
        <w:pStyle w:val="StandardWeb"/>
      </w:pPr>
      <w:r>
        <w:t xml:space="preserve">Sprechend: O Gott von </w:t>
      </w:r>
      <w:proofErr w:type="spellStart"/>
      <w:r>
        <w:t>ewigkeyt</w:t>
      </w:r>
      <w:proofErr w:type="spellEnd"/>
      <w:r>
        <w:t>,</w:t>
      </w:r>
      <w:r>
        <w:br/>
        <w:t xml:space="preserve">der du uns </w:t>
      </w:r>
      <w:proofErr w:type="spellStart"/>
      <w:r>
        <w:t>auß</w:t>
      </w:r>
      <w:proofErr w:type="spellEnd"/>
      <w:r>
        <w:t xml:space="preserve"> </w:t>
      </w:r>
      <w:proofErr w:type="spellStart"/>
      <w:r>
        <w:t>barmhertzigkeyt</w:t>
      </w:r>
      <w:proofErr w:type="spellEnd"/>
      <w:r>
        <w:br/>
        <w:t xml:space="preserve">Mit deiner grossen </w:t>
      </w:r>
      <w:proofErr w:type="spellStart"/>
      <w:r>
        <w:t>krafft</w:t>
      </w:r>
      <w:proofErr w:type="spellEnd"/>
      <w:r>
        <w:t xml:space="preserve"> und macht</w:t>
      </w:r>
      <w:r>
        <w:br/>
      </w:r>
      <w:proofErr w:type="spellStart"/>
      <w:r>
        <w:t>bewaret</w:t>
      </w:r>
      <w:proofErr w:type="spellEnd"/>
      <w:r>
        <w:t xml:space="preserve"> hast </w:t>
      </w:r>
      <w:proofErr w:type="spellStart"/>
      <w:r>
        <w:t>inn</w:t>
      </w:r>
      <w:proofErr w:type="spellEnd"/>
      <w:r>
        <w:t xml:space="preserve"> dieser </w:t>
      </w:r>
      <w:proofErr w:type="spellStart"/>
      <w:r>
        <w:t>nacht</w:t>
      </w:r>
      <w:proofErr w:type="spellEnd"/>
      <w:r>
        <w:t>:</w:t>
      </w:r>
    </w:p>
    <w:p w14:paraId="0C90C8EF" w14:textId="77777777" w:rsidR="00406312" w:rsidRDefault="00406312" w:rsidP="00406312">
      <w:pPr>
        <w:pStyle w:val="StandardWeb"/>
      </w:pPr>
      <w:r>
        <w:t xml:space="preserve">Du </w:t>
      </w:r>
      <w:proofErr w:type="spellStart"/>
      <w:r>
        <w:t>woltest</w:t>
      </w:r>
      <w:proofErr w:type="spellEnd"/>
      <w:r>
        <w:t xml:space="preserve"> uns durch deinem Son</w:t>
      </w:r>
      <w:r>
        <w:br/>
        <w:t xml:space="preserve">an diesem tag auch </w:t>
      </w:r>
      <w:proofErr w:type="spellStart"/>
      <w:r>
        <w:t>hülffe</w:t>
      </w:r>
      <w:proofErr w:type="spellEnd"/>
      <w:r>
        <w:t xml:space="preserve"> thun,</w:t>
      </w:r>
      <w:r>
        <w:br/>
        <w:t xml:space="preserve">Die feind uns nicht lassen </w:t>
      </w:r>
      <w:proofErr w:type="spellStart"/>
      <w:r>
        <w:t>fellen</w:t>
      </w:r>
      <w:proofErr w:type="spellEnd"/>
      <w:r>
        <w:t>,</w:t>
      </w:r>
      <w:r>
        <w:br/>
        <w:t xml:space="preserve">so unsren </w:t>
      </w:r>
      <w:proofErr w:type="spellStart"/>
      <w:r>
        <w:t>seelen</w:t>
      </w:r>
      <w:proofErr w:type="spellEnd"/>
      <w:r>
        <w:t xml:space="preserve"> nach stellen.</w:t>
      </w:r>
    </w:p>
    <w:p w14:paraId="297932AC" w14:textId="77777777" w:rsidR="00406312" w:rsidRDefault="00406312" w:rsidP="00406312">
      <w:pPr>
        <w:pStyle w:val="StandardWeb"/>
      </w:pPr>
      <w:r>
        <w:t>O Herre Gott, nimm unser war,</w:t>
      </w:r>
      <w:r>
        <w:br/>
        <w:t xml:space="preserve">sey unser </w:t>
      </w:r>
      <w:proofErr w:type="spellStart"/>
      <w:r>
        <w:t>wechter</w:t>
      </w:r>
      <w:proofErr w:type="spellEnd"/>
      <w:r>
        <w:t xml:space="preserve"> immerdar,</w:t>
      </w:r>
      <w:r>
        <w:br/>
        <w:t xml:space="preserve">Unser </w:t>
      </w:r>
      <w:proofErr w:type="spellStart"/>
      <w:r>
        <w:t>schützherr</w:t>
      </w:r>
      <w:proofErr w:type="spellEnd"/>
      <w:r>
        <w:t xml:space="preserve"> und </w:t>
      </w:r>
      <w:proofErr w:type="spellStart"/>
      <w:r>
        <w:t>regierer</w:t>
      </w:r>
      <w:proofErr w:type="spellEnd"/>
      <w:r>
        <w:t>,</w:t>
      </w:r>
      <w:r>
        <w:br/>
        <w:t xml:space="preserve">ja auch König und </w:t>
      </w:r>
      <w:proofErr w:type="spellStart"/>
      <w:r>
        <w:t>heerfürer</w:t>
      </w:r>
      <w:proofErr w:type="spellEnd"/>
      <w:r>
        <w:t>.</w:t>
      </w:r>
    </w:p>
    <w:p w14:paraId="2999ACA7" w14:textId="77777777" w:rsidR="00406312" w:rsidRDefault="00406312" w:rsidP="00406312">
      <w:pPr>
        <w:pStyle w:val="StandardWeb"/>
      </w:pPr>
      <w:r>
        <w:t xml:space="preserve">Wir </w:t>
      </w:r>
      <w:proofErr w:type="spellStart"/>
      <w:r>
        <w:t>opffern</w:t>
      </w:r>
      <w:proofErr w:type="spellEnd"/>
      <w:r>
        <w:t xml:space="preserve"> uns dir, Herre Gott,</w:t>
      </w:r>
      <w:r>
        <w:br/>
        <w:t xml:space="preserve">das du unser </w:t>
      </w:r>
      <w:proofErr w:type="spellStart"/>
      <w:r>
        <w:t>hertz</w:t>
      </w:r>
      <w:proofErr w:type="spellEnd"/>
      <w:r>
        <w:t xml:space="preserve">, </w:t>
      </w:r>
      <w:proofErr w:type="spellStart"/>
      <w:r>
        <w:t>wort</w:t>
      </w:r>
      <w:proofErr w:type="spellEnd"/>
      <w:r>
        <w:t xml:space="preserve"> und that</w:t>
      </w:r>
      <w:r>
        <w:br/>
      </w:r>
      <w:proofErr w:type="spellStart"/>
      <w:r>
        <w:t>Woltest</w:t>
      </w:r>
      <w:proofErr w:type="spellEnd"/>
      <w:r>
        <w:t xml:space="preserve"> </w:t>
      </w:r>
      <w:proofErr w:type="spellStart"/>
      <w:r>
        <w:t>leyten</w:t>
      </w:r>
      <w:proofErr w:type="spellEnd"/>
      <w:r>
        <w:t xml:space="preserve"> nach deinem </w:t>
      </w:r>
      <w:proofErr w:type="spellStart"/>
      <w:r>
        <w:t>mut</w:t>
      </w:r>
      <w:proofErr w:type="spellEnd"/>
      <w:r>
        <w:t>,</w:t>
      </w:r>
      <w:r>
        <w:br/>
        <w:t xml:space="preserve">das für dir sey </w:t>
      </w:r>
      <w:proofErr w:type="spellStart"/>
      <w:r>
        <w:t>außbündig</w:t>
      </w:r>
      <w:proofErr w:type="spellEnd"/>
      <w:r>
        <w:t xml:space="preserve"> gut.</w:t>
      </w:r>
    </w:p>
    <w:p w14:paraId="0781570A" w14:textId="77777777" w:rsidR="00406312" w:rsidRDefault="00406312" w:rsidP="00406312">
      <w:pPr>
        <w:pStyle w:val="StandardWeb"/>
      </w:pPr>
      <w:r>
        <w:t xml:space="preserve">Das sey dir heut </w:t>
      </w:r>
      <w:proofErr w:type="spellStart"/>
      <w:r>
        <w:t>inn</w:t>
      </w:r>
      <w:proofErr w:type="spellEnd"/>
      <w:r>
        <w:t xml:space="preserve"> deinem Son</w:t>
      </w:r>
      <w:r>
        <w:br/>
        <w:t xml:space="preserve">zum </w:t>
      </w:r>
      <w:proofErr w:type="spellStart"/>
      <w:r>
        <w:t>frü</w:t>
      </w:r>
      <w:proofErr w:type="spellEnd"/>
      <w:r>
        <w:t xml:space="preserve"> </w:t>
      </w:r>
      <w:proofErr w:type="spellStart"/>
      <w:r>
        <w:t>opffer</w:t>
      </w:r>
      <w:proofErr w:type="spellEnd"/>
      <w:r>
        <w:t xml:space="preserve"> für deinem thron,</w:t>
      </w:r>
      <w:r>
        <w:br/>
      </w:r>
      <w:proofErr w:type="spellStart"/>
      <w:r>
        <w:t>Darauff</w:t>
      </w:r>
      <w:proofErr w:type="spellEnd"/>
      <w:r>
        <w:t xml:space="preserve"> wir nu zu deinem lob</w:t>
      </w:r>
      <w:r>
        <w:br/>
        <w:t>mögen geniessen deiner gab. Amen.</w:t>
      </w:r>
    </w:p>
    <w:p w14:paraId="569E1A77" w14:textId="77777777" w:rsidR="0096114B" w:rsidRDefault="0096114B">
      <w:pPr>
        <w:spacing w:after="0" w:line="240" w:lineRule="auto"/>
        <w:rPr>
          <w:rFonts w:eastAsia="Times New Roman"/>
          <w:b/>
          <w:bCs/>
          <w:color w:val="000000"/>
          <w:kern w:val="36"/>
          <w:sz w:val="36"/>
          <w:szCs w:val="48"/>
          <w:lang w:eastAsia="de-DE"/>
        </w:rPr>
      </w:pPr>
      <w:r>
        <w:br w:type="page"/>
      </w:r>
    </w:p>
    <w:p w14:paraId="1D722508" w14:textId="26F315F5" w:rsidR="00134600" w:rsidRDefault="00134600" w:rsidP="00406312">
      <w:pPr>
        <w:pStyle w:val="berschrift1"/>
      </w:pPr>
      <w:r w:rsidRPr="00406312">
        <w:t>Zinzendorf, Nikolaus Ludwig Graf von – Seht, die Nacht vergehet</w:t>
      </w:r>
    </w:p>
    <w:p w14:paraId="3F0374C1" w14:textId="77777777" w:rsidR="00134600" w:rsidRDefault="00134600" w:rsidP="00134600">
      <w:pPr>
        <w:pStyle w:val="StandardWeb"/>
      </w:pPr>
      <w:r>
        <w:t>1.) Seht, die Nacht vergehet!</w:t>
      </w:r>
      <w:r>
        <w:br/>
        <w:t>Geist und Herz, erstehet!</w:t>
      </w:r>
      <w:r>
        <w:br/>
        <w:t>Seid der Sonne gleich!</w:t>
      </w:r>
      <w:r>
        <w:br/>
        <w:t xml:space="preserve">Gottes </w:t>
      </w:r>
      <w:proofErr w:type="spellStart"/>
      <w:r>
        <w:t>Güt</w:t>
      </w:r>
      <w:proofErr w:type="spellEnd"/>
      <w:r>
        <w:t>‘ und Treue</w:t>
      </w:r>
      <w:r>
        <w:br/>
        <w:t>Leuchtet nun auf’s Neue,</w:t>
      </w:r>
      <w:r>
        <w:br/>
        <w:t>Kräftig, voll und reich.</w:t>
      </w:r>
      <w:r>
        <w:br/>
        <w:t>Was ihr wollt, kann euch erfreuen:</w:t>
      </w:r>
      <w:r>
        <w:br/>
        <w:t>Gnade, Leben und Gedeihen.</w:t>
      </w:r>
    </w:p>
    <w:p w14:paraId="02A2E995" w14:textId="77777777" w:rsidR="00134600" w:rsidRDefault="00134600" w:rsidP="00134600">
      <w:pPr>
        <w:pStyle w:val="StandardWeb"/>
      </w:pPr>
      <w:r>
        <w:t>2.) Seele, dass auch heute</w:t>
      </w:r>
      <w:r>
        <w:br/>
        <w:t>Dir Gott sei zur Seite,</w:t>
      </w:r>
      <w:r>
        <w:br/>
        <w:t>Darum bitte nun!</w:t>
      </w:r>
      <w:r>
        <w:br/>
        <w:t>Bitt‘ um Heil und Segen</w:t>
      </w:r>
      <w:r>
        <w:br/>
        <w:t>Heut‘ auf deinen Wegen</w:t>
      </w:r>
      <w:r>
        <w:br/>
        <w:t>Und bei deinem Tun!</w:t>
      </w:r>
      <w:r>
        <w:br/>
      </w:r>
      <w:proofErr w:type="spellStart"/>
      <w:r>
        <w:t>Vörderst</w:t>
      </w:r>
      <w:proofErr w:type="spellEnd"/>
      <w:r>
        <w:t>, für die Macht der Sünden</w:t>
      </w:r>
      <w:r>
        <w:br/>
        <w:t>Rat und Widerstand zu finden.</w:t>
      </w:r>
    </w:p>
    <w:p w14:paraId="3EE7A7F6" w14:textId="77777777" w:rsidR="00134600" w:rsidRDefault="00134600" w:rsidP="00134600">
      <w:pPr>
        <w:pStyle w:val="StandardWeb"/>
      </w:pPr>
      <w:r>
        <w:t>3.) Seufz‘ in heißem Geiste,</w:t>
      </w:r>
      <w:r>
        <w:br/>
        <w:t>Dass er Hilfe leiste,</w:t>
      </w:r>
      <w:r>
        <w:br/>
        <w:t>Und sei Rat und Kraft.</w:t>
      </w:r>
      <w:r>
        <w:br/>
        <w:t>Dass dich nichts verleite</w:t>
      </w:r>
      <w:r>
        <w:br/>
        <w:t>Auf die falsche Seite</w:t>
      </w:r>
      <w:r>
        <w:br/>
        <w:t>Bei der Pilgerschaft,</w:t>
      </w:r>
      <w:r>
        <w:br/>
        <w:t xml:space="preserve">Weil so viel </w:t>
      </w:r>
      <w:proofErr w:type="spellStart"/>
      <w:r>
        <w:t>Gefährlichkeiten</w:t>
      </w:r>
      <w:proofErr w:type="spellEnd"/>
      <w:r>
        <w:br/>
        <w:t>Dich an Seel‘ und Leib begleiten!</w:t>
      </w:r>
    </w:p>
    <w:p w14:paraId="58235000" w14:textId="77777777" w:rsidR="00134600" w:rsidRDefault="00134600" w:rsidP="00134600">
      <w:pPr>
        <w:pStyle w:val="StandardWeb"/>
      </w:pPr>
      <w:r>
        <w:t>4.) Will die Welt dich haben,</w:t>
      </w:r>
      <w:r>
        <w:br/>
        <w:t>Und mit ihren Gaben</w:t>
      </w:r>
      <w:r>
        <w:br/>
        <w:t>Wieder zu sich ziehn:</w:t>
      </w:r>
      <w:r>
        <w:br/>
        <w:t>Sei du unempfindlich</w:t>
      </w:r>
      <w:r>
        <w:br/>
        <w:t>Und in Liebe kindlich,</w:t>
      </w:r>
      <w:r>
        <w:br/>
        <w:t xml:space="preserve">Dass du kannst </w:t>
      </w:r>
      <w:proofErr w:type="spellStart"/>
      <w:r>
        <w:t>entfliehn</w:t>
      </w:r>
      <w:proofErr w:type="spellEnd"/>
      <w:r>
        <w:t>.</w:t>
      </w:r>
      <w:r>
        <w:br/>
        <w:t>Besser, sich auch töricht fassen,</w:t>
      </w:r>
      <w:r>
        <w:br/>
        <w:t>Als von ihr gewinnen lassen.</w:t>
      </w:r>
    </w:p>
    <w:p w14:paraId="5DC0F35A" w14:textId="77777777" w:rsidR="00134600" w:rsidRDefault="00134600" w:rsidP="00134600">
      <w:pPr>
        <w:pStyle w:val="StandardWeb"/>
      </w:pPr>
      <w:r>
        <w:t>5.) Hast du nun gesehen,</w:t>
      </w:r>
      <w:r>
        <w:br/>
        <w:t>Wie es Gott lässt gehen,</w:t>
      </w:r>
      <w:r>
        <w:br/>
        <w:t>Was er ausgeführt:</w:t>
      </w:r>
      <w:r>
        <w:br/>
        <w:t>So fang an zu singen,</w:t>
      </w:r>
      <w:r>
        <w:br/>
        <w:t>Und ihm Lob zu bringen,</w:t>
      </w:r>
      <w:r>
        <w:br/>
        <w:t>Dem das Lob gebührt.</w:t>
      </w:r>
      <w:r>
        <w:br/>
        <w:t>Such ihn auch in neuen Weisen</w:t>
      </w:r>
      <w:r>
        <w:br/>
        <w:t>Jeden Tag zu preisen!</w:t>
      </w:r>
    </w:p>
    <w:p w14:paraId="4E44BE5A" w14:textId="77777777" w:rsidR="00134600" w:rsidRDefault="00134600" w:rsidP="00134600">
      <w:pPr>
        <w:pStyle w:val="StandardWeb"/>
      </w:pPr>
      <w:r>
        <w:t>6.) Gottes Macht beschützen</w:t>
      </w:r>
      <w:r>
        <w:br/>
        <w:t>Lass dich dazu nützen,</w:t>
      </w:r>
      <w:r>
        <w:br/>
        <w:t>Dass du treuer wirst!</w:t>
      </w:r>
      <w:r>
        <w:br/>
        <w:t>Such ihn auch dein Leben</w:t>
      </w:r>
      <w:r>
        <w:br/>
        <w:t>Wirklich zu ergeben!</w:t>
      </w:r>
      <w:r>
        <w:br/>
        <w:t>Er ist Lebensfürst.</w:t>
      </w:r>
      <w:r>
        <w:br/>
        <w:t>Such es ja vor allen Dingen</w:t>
      </w:r>
      <w:r>
        <w:br/>
        <w:t>Im Gehorsam weit zu bringen:</w:t>
      </w:r>
    </w:p>
    <w:p w14:paraId="3E4769CC" w14:textId="77777777" w:rsidR="00134600" w:rsidRDefault="00134600" w:rsidP="00134600">
      <w:pPr>
        <w:pStyle w:val="StandardWeb"/>
      </w:pPr>
      <w:r>
        <w:t xml:space="preserve">7.) Dass dir’s </w:t>
      </w:r>
      <w:proofErr w:type="spellStart"/>
      <w:r>
        <w:t>wohlgefället</w:t>
      </w:r>
      <w:proofErr w:type="spellEnd"/>
      <w:r>
        <w:t>,</w:t>
      </w:r>
      <w:r>
        <w:br/>
        <w:t>Wie dein Gott sich stellet,</w:t>
      </w:r>
      <w:r>
        <w:br/>
        <w:t>Grausam oder gut, –</w:t>
      </w:r>
      <w:r>
        <w:br/>
        <w:t>Wenn er straft und schläget,</w:t>
      </w:r>
      <w:r>
        <w:br/>
        <w:t>Wenn er küsst und träget, –</w:t>
      </w:r>
      <w:r>
        <w:br/>
        <w:t>Alles, was er tut.</w:t>
      </w:r>
      <w:r>
        <w:br/>
        <w:t>Dank‘ und rühme bei der Freude!</w:t>
      </w:r>
      <w:r>
        <w:br/>
        <w:t>Lieb‘ und lob ihn auch im Leide!</w:t>
      </w:r>
    </w:p>
    <w:p w14:paraId="252D1995" w14:textId="77777777" w:rsidR="0096114B" w:rsidRDefault="0096114B">
      <w:pPr>
        <w:spacing w:after="0" w:line="240" w:lineRule="auto"/>
        <w:rPr>
          <w:rFonts w:eastAsia="Times New Roman"/>
          <w:b/>
          <w:bCs/>
          <w:color w:val="000000"/>
          <w:kern w:val="36"/>
          <w:sz w:val="36"/>
          <w:szCs w:val="48"/>
          <w:lang w:eastAsia="de-DE"/>
        </w:rPr>
      </w:pPr>
      <w:r>
        <w:br w:type="page"/>
      </w:r>
    </w:p>
    <w:p w14:paraId="1B69E832" w14:textId="0A6A257E" w:rsidR="00134600" w:rsidRDefault="00134600" w:rsidP="00134600">
      <w:pPr>
        <w:pStyle w:val="berschrift1"/>
      </w:pPr>
      <w:r w:rsidRPr="00406312">
        <w:t>Zwick, Johannes – All Morgen ist ganz frisch und neu</w:t>
      </w:r>
    </w:p>
    <w:p w14:paraId="48FD8E2C" w14:textId="77777777" w:rsidR="00134600" w:rsidRDefault="00134600" w:rsidP="00134600">
      <w:pPr>
        <w:pStyle w:val="StandardWeb"/>
      </w:pPr>
      <w:r>
        <w:t>1. All Morgen ist ganz frisch und neu</w:t>
      </w:r>
      <w:r>
        <w:br/>
        <w:t>des Herren Gnad und große Treu;</w:t>
      </w:r>
      <w:r>
        <w:br/>
        <w:t>sie hat kein End den langen Tag,</w:t>
      </w:r>
      <w:r>
        <w:br/>
        <w:t>drauf jeder sich verlassen mag.</w:t>
      </w:r>
    </w:p>
    <w:p w14:paraId="4243F6D1" w14:textId="77777777" w:rsidR="00134600" w:rsidRDefault="00134600" w:rsidP="00134600">
      <w:pPr>
        <w:pStyle w:val="StandardWeb"/>
      </w:pPr>
      <w:r>
        <w:t>2. O Gott, du schöner Morgenstern,</w:t>
      </w:r>
      <w:r>
        <w:br/>
        <w:t>gib uns, was wir von dir begehrn:</w:t>
      </w:r>
      <w:r>
        <w:br/>
        <w:t>Zünd deine Lichter in uns an,</w:t>
      </w:r>
      <w:r>
        <w:br/>
        <w:t xml:space="preserve">laß uns an Gnad kein Mangel </w:t>
      </w:r>
      <w:proofErr w:type="spellStart"/>
      <w:r>
        <w:t>han</w:t>
      </w:r>
      <w:proofErr w:type="spellEnd"/>
      <w:r>
        <w:t>.</w:t>
      </w:r>
    </w:p>
    <w:p w14:paraId="446078AE" w14:textId="77777777" w:rsidR="00134600" w:rsidRDefault="00134600" w:rsidP="00134600">
      <w:pPr>
        <w:pStyle w:val="StandardWeb"/>
      </w:pPr>
      <w:r>
        <w:t>3. Treib aus, o Licht, all Finsternis,</w:t>
      </w:r>
      <w:r>
        <w:br/>
      </w:r>
      <w:proofErr w:type="spellStart"/>
      <w:r>
        <w:t>behüt</w:t>
      </w:r>
      <w:proofErr w:type="spellEnd"/>
      <w:r>
        <w:t xml:space="preserve"> uns, Herr, vor Ärgernis,</w:t>
      </w:r>
      <w:r>
        <w:br/>
        <w:t>vor Blindheit und vor aller Schand</w:t>
      </w:r>
      <w:r>
        <w:br/>
        <w:t>und reich uns Tag und Nacht dein Hand,</w:t>
      </w:r>
    </w:p>
    <w:p w14:paraId="4F2F479C" w14:textId="4A3E5B46" w:rsidR="0022039F" w:rsidRDefault="00134600" w:rsidP="0096114B">
      <w:pPr>
        <w:pStyle w:val="StandardWeb"/>
      </w:pPr>
      <w:r>
        <w:t>4. zu wandeln als am lichten Tag,</w:t>
      </w:r>
      <w:r>
        <w:br/>
        <w:t xml:space="preserve">damit, was immer sich </w:t>
      </w:r>
      <w:proofErr w:type="spellStart"/>
      <w:r>
        <w:t>zutrag</w:t>
      </w:r>
      <w:proofErr w:type="spellEnd"/>
      <w:r>
        <w:t>,</w:t>
      </w:r>
      <w:r>
        <w:br/>
        <w:t>wir stehn im Glauben bis ans End</w:t>
      </w:r>
      <w:r>
        <w:br/>
        <w:t xml:space="preserve">und bleiben von dir ungetrennt </w:t>
      </w:r>
    </w:p>
    <w:p w14:paraId="63DAFB05" w14:textId="77777777" w:rsidR="00D5498D" w:rsidRPr="00D5498D" w:rsidRDefault="007166CE" w:rsidP="00134600">
      <w:pPr>
        <w:pStyle w:val="berschrift1"/>
      </w:pPr>
      <w:r>
        <w:br w:type="page"/>
      </w:r>
      <w:r w:rsidR="00D5498D" w:rsidRPr="00D5498D">
        <w:t>Quellen:</w:t>
      </w:r>
    </w:p>
    <w:p w14:paraId="62DCD65E" w14:textId="77777777" w:rsidR="00D5498D" w:rsidRPr="00D5498D" w:rsidRDefault="00D5498D" w:rsidP="0013460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D18AF09" w14:textId="77777777" w:rsidR="00D5498D" w:rsidRPr="00D5498D" w:rsidRDefault="00D5498D" w:rsidP="0013460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6FFD2C5" w14:textId="77777777" w:rsidR="00D5498D" w:rsidRPr="00D5498D" w:rsidRDefault="00D5498D" w:rsidP="0013460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F45BBFC" w14:textId="77777777" w:rsidR="008E63BE" w:rsidRDefault="00D5498D" w:rsidP="0013460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149AC62" w14:textId="77777777" w:rsidR="00D5498D" w:rsidRDefault="008E63BE" w:rsidP="00134600">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266EC6A" w14:textId="77777777" w:rsidR="00082307" w:rsidRPr="00082307" w:rsidRDefault="00082307" w:rsidP="00134600">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1887CEB" w14:textId="77777777" w:rsidR="00082307" w:rsidRPr="00082307" w:rsidRDefault="00082307" w:rsidP="00134600">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C2D181D" w14:textId="77777777" w:rsidR="00082307" w:rsidRPr="00082307" w:rsidRDefault="00082307" w:rsidP="00134600">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902FB15" w14:textId="77777777" w:rsidR="00082307" w:rsidRPr="00082307" w:rsidRDefault="00082307" w:rsidP="00134600">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26739DC" w14:textId="77777777" w:rsidR="00D5498D" w:rsidRPr="00D5498D" w:rsidRDefault="00D5498D" w:rsidP="0013460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D236F9C" w14:textId="77777777" w:rsidR="008E63BE" w:rsidRDefault="00D5498D" w:rsidP="00134600">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37D807A" w14:textId="77777777" w:rsidR="008E63BE" w:rsidRDefault="008E63BE" w:rsidP="00134600">
      <w:pPr>
        <w:spacing w:after="0" w:line="240" w:lineRule="auto"/>
        <w:rPr>
          <w:rFonts w:eastAsia="Times New Roman"/>
          <w:color w:val="000000"/>
          <w:szCs w:val="24"/>
          <w:lang w:eastAsia="de-DE"/>
        </w:rPr>
      </w:pPr>
      <w:r>
        <w:rPr>
          <w:rFonts w:eastAsia="Times New Roman"/>
          <w:color w:val="000000"/>
          <w:szCs w:val="24"/>
          <w:lang w:eastAsia="de-DE"/>
        </w:rPr>
        <w:br w:type="page"/>
      </w:r>
    </w:p>
    <w:p w14:paraId="50B682C4" w14:textId="77777777" w:rsidR="00C35859" w:rsidRPr="00D5498D" w:rsidRDefault="008E63BE" w:rsidP="00134600">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F415F3C" w14:textId="77777777" w:rsidR="0095019B" w:rsidRDefault="0095019B" w:rsidP="00406312">
      <w:pPr>
        <w:spacing w:after="0" w:line="240" w:lineRule="auto"/>
      </w:pPr>
      <w:r>
        <w:separator/>
      </w:r>
    </w:p>
  </w:endnote>
  <w:endnote w:type="continuationSeparator" w:id="0">
    <w:p w14:paraId="6E0A95AB" w14:textId="77777777" w:rsidR="0095019B" w:rsidRDefault="0095019B" w:rsidP="00406312">
      <w:pPr>
        <w:spacing w:after="0" w:line="240" w:lineRule="auto"/>
      </w:pPr>
      <w:r>
        <w:continuationSeparator/>
      </w:r>
    </w:p>
  </w:endnote>
  <w:endnote w:id="1">
    <w:p w14:paraId="295EBE85" w14:textId="77777777" w:rsidR="0096114B" w:rsidRDefault="0096114B" w:rsidP="0096114B">
      <w:pPr>
        <w:pStyle w:val="Endnotentext"/>
      </w:pPr>
      <w:r>
        <w:rPr>
          <w:rStyle w:val="Endnotenzeichen"/>
        </w:rPr>
        <w:endnoteRef/>
      </w:r>
      <w:r>
        <w:t xml:space="preserve"> verlassen</w:t>
      </w:r>
    </w:p>
  </w:endnote>
  <w:endnote w:id="2">
    <w:p w14:paraId="32BFBA73" w14:textId="77777777" w:rsidR="0096114B" w:rsidRDefault="0096114B" w:rsidP="0096114B">
      <w:pPr>
        <w:pStyle w:val="Endnotentext"/>
      </w:pPr>
      <w:r>
        <w:rPr>
          <w:rStyle w:val="Endnotenzeichen"/>
        </w:rPr>
        <w:endnoteRef/>
      </w:r>
      <w:r>
        <w:t xml:space="preserve"> statt Tun</w:t>
      </w:r>
    </w:p>
  </w:endnote>
  <w:endnote w:id="3">
    <w:p w14:paraId="0060A838" w14:textId="77777777" w:rsidR="0096114B" w:rsidRDefault="0096114B" w:rsidP="0096114B">
      <w:pPr>
        <w:pStyle w:val="Endnotentext"/>
      </w:pPr>
      <w:r>
        <w:rPr>
          <w:rStyle w:val="Endnotenzeichen"/>
        </w:rPr>
        <w:endnoteRef/>
      </w:r>
      <w:r>
        <w:t xml:space="preserve"> bestehen</w:t>
      </w:r>
    </w:p>
  </w:endnote>
  <w:endnote w:id="4">
    <w:p w14:paraId="1722290A" w14:textId="77777777" w:rsidR="0096114B" w:rsidRDefault="0096114B" w:rsidP="0096114B">
      <w:pPr>
        <w:pStyle w:val="Endnotentext"/>
      </w:pPr>
      <w:r>
        <w:rPr>
          <w:rStyle w:val="Endnotenzeichen"/>
        </w:rPr>
        <w:endnoteRef/>
      </w:r>
      <w:r>
        <w:t xml:space="preserve"> </w:t>
      </w:r>
      <w:r>
        <w:t>unverlassen</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7079DD" w14:textId="77777777" w:rsidR="0095019B" w:rsidRDefault="0095019B" w:rsidP="00406312">
      <w:pPr>
        <w:spacing w:after="0" w:line="240" w:lineRule="auto"/>
      </w:pPr>
      <w:r>
        <w:separator/>
      </w:r>
    </w:p>
  </w:footnote>
  <w:footnote w:type="continuationSeparator" w:id="0">
    <w:p w14:paraId="359771FC" w14:textId="77777777" w:rsidR="0095019B" w:rsidRDefault="0095019B" w:rsidP="0040631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4600"/>
    <w:rsid w:val="00082307"/>
    <w:rsid w:val="000C66E5"/>
    <w:rsid w:val="00134600"/>
    <w:rsid w:val="001F54C4"/>
    <w:rsid w:val="0022039F"/>
    <w:rsid w:val="00272484"/>
    <w:rsid w:val="00297F83"/>
    <w:rsid w:val="002E6D11"/>
    <w:rsid w:val="00381C0C"/>
    <w:rsid w:val="00406312"/>
    <w:rsid w:val="00537F59"/>
    <w:rsid w:val="005B4680"/>
    <w:rsid w:val="007166CE"/>
    <w:rsid w:val="007E1779"/>
    <w:rsid w:val="0083667B"/>
    <w:rsid w:val="00887747"/>
    <w:rsid w:val="008D7463"/>
    <w:rsid w:val="008E417E"/>
    <w:rsid w:val="008E63BE"/>
    <w:rsid w:val="0095019B"/>
    <w:rsid w:val="0096114B"/>
    <w:rsid w:val="00B365E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9D3E0"/>
  <w15:chartTrackingRefBased/>
  <w15:docId w15:val="{04E1BBD1-418D-42E0-8D28-4EAF2B142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134600"/>
    <w:pPr>
      <w:spacing w:before="100" w:beforeAutospacing="1" w:after="100" w:afterAutospacing="1" w:line="240" w:lineRule="auto"/>
    </w:pPr>
    <w:rPr>
      <w:rFonts w:eastAsia="Times New Roman"/>
      <w:szCs w:val="24"/>
      <w:lang w:eastAsia="de-DE"/>
    </w:rPr>
  </w:style>
  <w:style w:type="character" w:customStyle="1" w:styleId="posted-on">
    <w:name w:val="posted-on"/>
    <w:basedOn w:val="Absatz-Standardschriftart"/>
    <w:rsid w:val="00134600"/>
  </w:style>
  <w:style w:type="character" w:customStyle="1" w:styleId="author">
    <w:name w:val="author"/>
    <w:basedOn w:val="Absatz-Standardschriftart"/>
    <w:rsid w:val="00134600"/>
  </w:style>
  <w:style w:type="character" w:customStyle="1" w:styleId="cat-links">
    <w:name w:val="cat-links"/>
    <w:basedOn w:val="Absatz-Standardschriftart"/>
    <w:rsid w:val="00134600"/>
  </w:style>
  <w:style w:type="character" w:customStyle="1" w:styleId="tags-links">
    <w:name w:val="tags-links"/>
    <w:basedOn w:val="Absatz-Standardschriftart"/>
    <w:rsid w:val="00134600"/>
  </w:style>
  <w:style w:type="character" w:styleId="Hervorhebung">
    <w:name w:val="Emphasis"/>
    <w:basedOn w:val="Absatz-Standardschriftart"/>
    <w:uiPriority w:val="20"/>
    <w:qFormat/>
    <w:rsid w:val="00134600"/>
    <w:rPr>
      <w:i/>
      <w:iCs/>
    </w:rPr>
  </w:style>
  <w:style w:type="character" w:customStyle="1" w:styleId="comments-link">
    <w:name w:val="comments-link"/>
    <w:basedOn w:val="Absatz-Standardschriftart"/>
    <w:rsid w:val="00134600"/>
  </w:style>
  <w:style w:type="paragraph" w:styleId="Endnotentext">
    <w:name w:val="endnote text"/>
    <w:basedOn w:val="Standard"/>
    <w:link w:val="EndnotentextZchn"/>
    <w:uiPriority w:val="99"/>
    <w:semiHidden/>
    <w:unhideWhenUsed/>
    <w:rsid w:val="00406312"/>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06312"/>
    <w:rPr>
      <w:rFonts w:ascii="Times New Roman" w:hAnsi="Times New Roman"/>
      <w:lang w:eastAsia="en-US"/>
    </w:rPr>
  </w:style>
  <w:style w:type="character" w:styleId="Endnotenzeichen">
    <w:name w:val="endnote reference"/>
    <w:basedOn w:val="Absatz-Standardschriftart"/>
    <w:uiPriority w:val="99"/>
    <w:semiHidden/>
    <w:unhideWhenUsed/>
    <w:rsid w:val="0040631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03275334">
      <w:bodyDiv w:val="1"/>
      <w:marLeft w:val="0"/>
      <w:marRight w:val="0"/>
      <w:marTop w:val="0"/>
      <w:marBottom w:val="0"/>
      <w:divBdr>
        <w:top w:val="none" w:sz="0" w:space="0" w:color="auto"/>
        <w:left w:val="none" w:sz="0" w:space="0" w:color="auto"/>
        <w:bottom w:val="none" w:sz="0" w:space="0" w:color="auto"/>
        <w:right w:val="none" w:sz="0" w:space="0" w:color="auto"/>
      </w:divBdr>
      <w:divsChild>
        <w:div w:id="949161353">
          <w:marLeft w:val="0"/>
          <w:marRight w:val="0"/>
          <w:marTop w:val="0"/>
          <w:marBottom w:val="0"/>
          <w:divBdr>
            <w:top w:val="none" w:sz="0" w:space="0" w:color="auto"/>
            <w:left w:val="none" w:sz="0" w:space="0" w:color="auto"/>
            <w:bottom w:val="none" w:sz="0" w:space="0" w:color="auto"/>
            <w:right w:val="none" w:sz="0" w:space="0" w:color="auto"/>
          </w:divBdr>
        </w:div>
        <w:div w:id="1200972270">
          <w:marLeft w:val="0"/>
          <w:marRight w:val="0"/>
          <w:marTop w:val="0"/>
          <w:marBottom w:val="0"/>
          <w:divBdr>
            <w:top w:val="none" w:sz="0" w:space="0" w:color="auto"/>
            <w:left w:val="none" w:sz="0" w:space="0" w:color="auto"/>
            <w:bottom w:val="none" w:sz="0" w:space="0" w:color="auto"/>
            <w:right w:val="none" w:sz="0" w:space="0" w:color="auto"/>
          </w:divBdr>
        </w:div>
        <w:div w:id="2080908246">
          <w:marLeft w:val="0"/>
          <w:marRight w:val="0"/>
          <w:marTop w:val="0"/>
          <w:marBottom w:val="0"/>
          <w:divBdr>
            <w:top w:val="none" w:sz="0" w:space="0" w:color="auto"/>
            <w:left w:val="none" w:sz="0" w:space="0" w:color="auto"/>
            <w:bottom w:val="none" w:sz="0" w:space="0" w:color="auto"/>
            <w:right w:val="none" w:sz="0" w:space="0" w:color="auto"/>
          </w:divBdr>
        </w:div>
        <w:div w:id="1732266917">
          <w:marLeft w:val="0"/>
          <w:marRight w:val="0"/>
          <w:marTop w:val="0"/>
          <w:marBottom w:val="0"/>
          <w:divBdr>
            <w:top w:val="none" w:sz="0" w:space="0" w:color="auto"/>
            <w:left w:val="none" w:sz="0" w:space="0" w:color="auto"/>
            <w:bottom w:val="none" w:sz="0" w:space="0" w:color="auto"/>
            <w:right w:val="none" w:sz="0" w:space="0" w:color="auto"/>
          </w:divBdr>
        </w:div>
        <w:div w:id="349532279">
          <w:marLeft w:val="0"/>
          <w:marRight w:val="0"/>
          <w:marTop w:val="0"/>
          <w:marBottom w:val="0"/>
          <w:divBdr>
            <w:top w:val="none" w:sz="0" w:space="0" w:color="auto"/>
            <w:left w:val="none" w:sz="0" w:space="0" w:color="auto"/>
            <w:bottom w:val="none" w:sz="0" w:space="0" w:color="auto"/>
            <w:right w:val="none" w:sz="0" w:space="0" w:color="auto"/>
          </w:divBdr>
        </w:div>
        <w:div w:id="903641691">
          <w:marLeft w:val="0"/>
          <w:marRight w:val="0"/>
          <w:marTop w:val="0"/>
          <w:marBottom w:val="0"/>
          <w:divBdr>
            <w:top w:val="none" w:sz="0" w:space="0" w:color="auto"/>
            <w:left w:val="none" w:sz="0" w:space="0" w:color="auto"/>
            <w:bottom w:val="none" w:sz="0" w:space="0" w:color="auto"/>
            <w:right w:val="none" w:sz="0" w:space="0" w:color="auto"/>
          </w:divBdr>
        </w:div>
        <w:div w:id="262617909">
          <w:marLeft w:val="0"/>
          <w:marRight w:val="0"/>
          <w:marTop w:val="0"/>
          <w:marBottom w:val="0"/>
          <w:divBdr>
            <w:top w:val="none" w:sz="0" w:space="0" w:color="auto"/>
            <w:left w:val="none" w:sz="0" w:space="0" w:color="auto"/>
            <w:bottom w:val="none" w:sz="0" w:space="0" w:color="auto"/>
            <w:right w:val="none" w:sz="0" w:space="0" w:color="auto"/>
          </w:divBdr>
        </w:div>
        <w:div w:id="1003826143">
          <w:marLeft w:val="0"/>
          <w:marRight w:val="0"/>
          <w:marTop w:val="0"/>
          <w:marBottom w:val="0"/>
          <w:divBdr>
            <w:top w:val="none" w:sz="0" w:space="0" w:color="auto"/>
            <w:left w:val="none" w:sz="0" w:space="0" w:color="auto"/>
            <w:bottom w:val="none" w:sz="0" w:space="0" w:color="auto"/>
            <w:right w:val="none" w:sz="0" w:space="0" w:color="auto"/>
          </w:divBdr>
          <w:divsChild>
            <w:div w:id="209725868">
              <w:marLeft w:val="0"/>
              <w:marRight w:val="0"/>
              <w:marTop w:val="0"/>
              <w:marBottom w:val="0"/>
              <w:divBdr>
                <w:top w:val="none" w:sz="0" w:space="0" w:color="auto"/>
                <w:left w:val="none" w:sz="0" w:space="0" w:color="auto"/>
                <w:bottom w:val="none" w:sz="0" w:space="0" w:color="auto"/>
                <w:right w:val="none" w:sz="0" w:space="0" w:color="auto"/>
              </w:divBdr>
            </w:div>
          </w:divsChild>
        </w:div>
        <w:div w:id="792750602">
          <w:marLeft w:val="0"/>
          <w:marRight w:val="0"/>
          <w:marTop w:val="0"/>
          <w:marBottom w:val="0"/>
          <w:divBdr>
            <w:top w:val="none" w:sz="0" w:space="0" w:color="auto"/>
            <w:left w:val="none" w:sz="0" w:space="0" w:color="auto"/>
            <w:bottom w:val="none" w:sz="0" w:space="0" w:color="auto"/>
            <w:right w:val="none" w:sz="0" w:space="0" w:color="auto"/>
          </w:divBdr>
        </w:div>
        <w:div w:id="60296026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5683412">
      <w:bodyDiv w:val="1"/>
      <w:marLeft w:val="0"/>
      <w:marRight w:val="0"/>
      <w:marTop w:val="0"/>
      <w:marBottom w:val="0"/>
      <w:divBdr>
        <w:top w:val="none" w:sz="0" w:space="0" w:color="auto"/>
        <w:left w:val="none" w:sz="0" w:space="0" w:color="auto"/>
        <w:bottom w:val="none" w:sz="0" w:space="0" w:color="auto"/>
        <w:right w:val="none" w:sz="0" w:space="0" w:color="auto"/>
      </w:divBdr>
      <w:divsChild>
        <w:div w:id="66463492">
          <w:marLeft w:val="0"/>
          <w:marRight w:val="0"/>
          <w:marTop w:val="0"/>
          <w:marBottom w:val="0"/>
          <w:divBdr>
            <w:top w:val="none" w:sz="0" w:space="0" w:color="auto"/>
            <w:left w:val="none" w:sz="0" w:space="0" w:color="auto"/>
            <w:bottom w:val="none" w:sz="0" w:space="0" w:color="auto"/>
            <w:right w:val="none" w:sz="0" w:space="0" w:color="auto"/>
          </w:divBdr>
        </w:div>
        <w:div w:id="1381246333">
          <w:marLeft w:val="0"/>
          <w:marRight w:val="0"/>
          <w:marTop w:val="0"/>
          <w:marBottom w:val="0"/>
          <w:divBdr>
            <w:top w:val="none" w:sz="0" w:space="0" w:color="auto"/>
            <w:left w:val="none" w:sz="0" w:space="0" w:color="auto"/>
            <w:bottom w:val="none" w:sz="0" w:space="0" w:color="auto"/>
            <w:right w:val="none" w:sz="0" w:space="0" w:color="auto"/>
          </w:divBdr>
        </w:div>
        <w:div w:id="1365520602">
          <w:marLeft w:val="0"/>
          <w:marRight w:val="0"/>
          <w:marTop w:val="0"/>
          <w:marBottom w:val="0"/>
          <w:divBdr>
            <w:top w:val="none" w:sz="0" w:space="0" w:color="auto"/>
            <w:left w:val="none" w:sz="0" w:space="0" w:color="auto"/>
            <w:bottom w:val="none" w:sz="0" w:space="0" w:color="auto"/>
            <w:right w:val="none" w:sz="0" w:space="0" w:color="auto"/>
          </w:divBdr>
        </w:div>
        <w:div w:id="673190357">
          <w:marLeft w:val="0"/>
          <w:marRight w:val="0"/>
          <w:marTop w:val="0"/>
          <w:marBottom w:val="0"/>
          <w:divBdr>
            <w:top w:val="none" w:sz="0" w:space="0" w:color="auto"/>
            <w:left w:val="none" w:sz="0" w:space="0" w:color="auto"/>
            <w:bottom w:val="none" w:sz="0" w:space="0" w:color="auto"/>
            <w:right w:val="none" w:sz="0" w:space="0" w:color="auto"/>
          </w:divBdr>
        </w:div>
        <w:div w:id="704643496">
          <w:marLeft w:val="0"/>
          <w:marRight w:val="0"/>
          <w:marTop w:val="0"/>
          <w:marBottom w:val="0"/>
          <w:divBdr>
            <w:top w:val="none" w:sz="0" w:space="0" w:color="auto"/>
            <w:left w:val="none" w:sz="0" w:space="0" w:color="auto"/>
            <w:bottom w:val="none" w:sz="0" w:space="0" w:color="auto"/>
            <w:right w:val="none" w:sz="0" w:space="0" w:color="auto"/>
          </w:divBdr>
        </w:div>
        <w:div w:id="312373209">
          <w:marLeft w:val="0"/>
          <w:marRight w:val="0"/>
          <w:marTop w:val="0"/>
          <w:marBottom w:val="0"/>
          <w:divBdr>
            <w:top w:val="none" w:sz="0" w:space="0" w:color="auto"/>
            <w:left w:val="none" w:sz="0" w:space="0" w:color="auto"/>
            <w:bottom w:val="none" w:sz="0" w:space="0" w:color="auto"/>
            <w:right w:val="none" w:sz="0" w:space="0" w:color="auto"/>
          </w:divBdr>
        </w:div>
        <w:div w:id="307635737">
          <w:marLeft w:val="0"/>
          <w:marRight w:val="0"/>
          <w:marTop w:val="0"/>
          <w:marBottom w:val="0"/>
          <w:divBdr>
            <w:top w:val="none" w:sz="0" w:space="0" w:color="auto"/>
            <w:left w:val="none" w:sz="0" w:space="0" w:color="auto"/>
            <w:bottom w:val="none" w:sz="0" w:space="0" w:color="auto"/>
            <w:right w:val="none" w:sz="0" w:space="0" w:color="auto"/>
          </w:divBdr>
        </w:div>
        <w:div w:id="268245185">
          <w:marLeft w:val="0"/>
          <w:marRight w:val="0"/>
          <w:marTop w:val="0"/>
          <w:marBottom w:val="0"/>
          <w:divBdr>
            <w:top w:val="none" w:sz="0" w:space="0" w:color="auto"/>
            <w:left w:val="none" w:sz="0" w:space="0" w:color="auto"/>
            <w:bottom w:val="none" w:sz="0" w:space="0" w:color="auto"/>
            <w:right w:val="none" w:sz="0" w:space="0" w:color="auto"/>
          </w:divBdr>
        </w:div>
        <w:div w:id="827746362">
          <w:marLeft w:val="0"/>
          <w:marRight w:val="0"/>
          <w:marTop w:val="0"/>
          <w:marBottom w:val="0"/>
          <w:divBdr>
            <w:top w:val="none" w:sz="0" w:space="0" w:color="auto"/>
            <w:left w:val="none" w:sz="0" w:space="0" w:color="auto"/>
            <w:bottom w:val="none" w:sz="0" w:space="0" w:color="auto"/>
            <w:right w:val="none" w:sz="0" w:space="0" w:color="auto"/>
          </w:divBdr>
        </w:div>
        <w:div w:id="47240919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1328946">
      <w:bodyDiv w:val="1"/>
      <w:marLeft w:val="0"/>
      <w:marRight w:val="0"/>
      <w:marTop w:val="0"/>
      <w:marBottom w:val="0"/>
      <w:divBdr>
        <w:top w:val="none" w:sz="0" w:space="0" w:color="auto"/>
        <w:left w:val="none" w:sz="0" w:space="0" w:color="auto"/>
        <w:bottom w:val="none" w:sz="0" w:space="0" w:color="auto"/>
        <w:right w:val="none" w:sz="0" w:space="0" w:color="auto"/>
      </w:divBdr>
      <w:divsChild>
        <w:div w:id="1189098537">
          <w:marLeft w:val="0"/>
          <w:marRight w:val="0"/>
          <w:marTop w:val="0"/>
          <w:marBottom w:val="0"/>
          <w:divBdr>
            <w:top w:val="none" w:sz="0" w:space="0" w:color="auto"/>
            <w:left w:val="none" w:sz="0" w:space="0" w:color="auto"/>
            <w:bottom w:val="none" w:sz="0" w:space="0" w:color="auto"/>
            <w:right w:val="none" w:sz="0" w:space="0" w:color="auto"/>
          </w:divBdr>
        </w:div>
        <w:div w:id="501748874">
          <w:marLeft w:val="0"/>
          <w:marRight w:val="0"/>
          <w:marTop w:val="0"/>
          <w:marBottom w:val="0"/>
          <w:divBdr>
            <w:top w:val="none" w:sz="0" w:space="0" w:color="auto"/>
            <w:left w:val="none" w:sz="0" w:space="0" w:color="auto"/>
            <w:bottom w:val="none" w:sz="0" w:space="0" w:color="auto"/>
            <w:right w:val="none" w:sz="0" w:space="0" w:color="auto"/>
          </w:divBdr>
        </w:div>
        <w:div w:id="1894122168">
          <w:marLeft w:val="0"/>
          <w:marRight w:val="0"/>
          <w:marTop w:val="0"/>
          <w:marBottom w:val="0"/>
          <w:divBdr>
            <w:top w:val="none" w:sz="0" w:space="0" w:color="auto"/>
            <w:left w:val="none" w:sz="0" w:space="0" w:color="auto"/>
            <w:bottom w:val="none" w:sz="0" w:space="0" w:color="auto"/>
            <w:right w:val="none" w:sz="0" w:space="0" w:color="auto"/>
          </w:divBdr>
        </w:div>
        <w:div w:id="1524513406">
          <w:marLeft w:val="0"/>
          <w:marRight w:val="0"/>
          <w:marTop w:val="0"/>
          <w:marBottom w:val="0"/>
          <w:divBdr>
            <w:top w:val="none" w:sz="0" w:space="0" w:color="auto"/>
            <w:left w:val="none" w:sz="0" w:space="0" w:color="auto"/>
            <w:bottom w:val="none" w:sz="0" w:space="0" w:color="auto"/>
            <w:right w:val="none" w:sz="0" w:space="0" w:color="auto"/>
          </w:divBdr>
        </w:div>
        <w:div w:id="2056344731">
          <w:marLeft w:val="0"/>
          <w:marRight w:val="0"/>
          <w:marTop w:val="0"/>
          <w:marBottom w:val="0"/>
          <w:divBdr>
            <w:top w:val="none" w:sz="0" w:space="0" w:color="auto"/>
            <w:left w:val="none" w:sz="0" w:space="0" w:color="auto"/>
            <w:bottom w:val="none" w:sz="0" w:space="0" w:color="auto"/>
            <w:right w:val="none" w:sz="0" w:space="0" w:color="auto"/>
          </w:divBdr>
        </w:div>
        <w:div w:id="1808283821">
          <w:marLeft w:val="0"/>
          <w:marRight w:val="0"/>
          <w:marTop w:val="0"/>
          <w:marBottom w:val="0"/>
          <w:divBdr>
            <w:top w:val="none" w:sz="0" w:space="0" w:color="auto"/>
            <w:left w:val="none" w:sz="0" w:space="0" w:color="auto"/>
            <w:bottom w:val="none" w:sz="0" w:space="0" w:color="auto"/>
            <w:right w:val="none" w:sz="0" w:space="0" w:color="auto"/>
          </w:divBdr>
        </w:div>
        <w:div w:id="1718894972">
          <w:marLeft w:val="0"/>
          <w:marRight w:val="0"/>
          <w:marTop w:val="0"/>
          <w:marBottom w:val="0"/>
          <w:divBdr>
            <w:top w:val="none" w:sz="0" w:space="0" w:color="auto"/>
            <w:left w:val="none" w:sz="0" w:space="0" w:color="auto"/>
            <w:bottom w:val="none" w:sz="0" w:space="0" w:color="auto"/>
            <w:right w:val="none" w:sz="0" w:space="0" w:color="auto"/>
          </w:divBdr>
        </w:div>
      </w:divsChild>
    </w:div>
    <w:div w:id="1436291467">
      <w:bodyDiv w:val="1"/>
      <w:marLeft w:val="0"/>
      <w:marRight w:val="0"/>
      <w:marTop w:val="0"/>
      <w:marBottom w:val="0"/>
      <w:divBdr>
        <w:top w:val="none" w:sz="0" w:space="0" w:color="auto"/>
        <w:left w:val="none" w:sz="0" w:space="0" w:color="auto"/>
        <w:bottom w:val="none" w:sz="0" w:space="0" w:color="auto"/>
        <w:right w:val="none" w:sz="0" w:space="0" w:color="auto"/>
      </w:divBdr>
      <w:divsChild>
        <w:div w:id="884294869">
          <w:marLeft w:val="0"/>
          <w:marRight w:val="0"/>
          <w:marTop w:val="0"/>
          <w:marBottom w:val="0"/>
          <w:divBdr>
            <w:top w:val="none" w:sz="0" w:space="0" w:color="auto"/>
            <w:left w:val="none" w:sz="0" w:space="0" w:color="auto"/>
            <w:bottom w:val="none" w:sz="0" w:space="0" w:color="auto"/>
            <w:right w:val="none" w:sz="0" w:space="0" w:color="auto"/>
          </w:divBdr>
        </w:div>
        <w:div w:id="917910169">
          <w:marLeft w:val="0"/>
          <w:marRight w:val="0"/>
          <w:marTop w:val="0"/>
          <w:marBottom w:val="0"/>
          <w:divBdr>
            <w:top w:val="none" w:sz="0" w:space="0" w:color="auto"/>
            <w:left w:val="none" w:sz="0" w:space="0" w:color="auto"/>
            <w:bottom w:val="none" w:sz="0" w:space="0" w:color="auto"/>
            <w:right w:val="none" w:sz="0" w:space="0" w:color="auto"/>
          </w:divBdr>
        </w:div>
        <w:div w:id="654184116">
          <w:marLeft w:val="0"/>
          <w:marRight w:val="0"/>
          <w:marTop w:val="0"/>
          <w:marBottom w:val="0"/>
          <w:divBdr>
            <w:top w:val="none" w:sz="0" w:space="0" w:color="auto"/>
            <w:left w:val="none" w:sz="0" w:space="0" w:color="auto"/>
            <w:bottom w:val="none" w:sz="0" w:space="0" w:color="auto"/>
            <w:right w:val="none" w:sz="0" w:space="0" w:color="auto"/>
          </w:divBdr>
        </w:div>
        <w:div w:id="143858018">
          <w:marLeft w:val="0"/>
          <w:marRight w:val="0"/>
          <w:marTop w:val="0"/>
          <w:marBottom w:val="0"/>
          <w:divBdr>
            <w:top w:val="none" w:sz="0" w:space="0" w:color="auto"/>
            <w:left w:val="none" w:sz="0" w:space="0" w:color="auto"/>
            <w:bottom w:val="none" w:sz="0" w:space="0" w:color="auto"/>
            <w:right w:val="none" w:sz="0" w:space="0" w:color="auto"/>
          </w:divBdr>
        </w:div>
        <w:div w:id="1650131653">
          <w:marLeft w:val="0"/>
          <w:marRight w:val="0"/>
          <w:marTop w:val="0"/>
          <w:marBottom w:val="0"/>
          <w:divBdr>
            <w:top w:val="none" w:sz="0" w:space="0" w:color="auto"/>
            <w:left w:val="none" w:sz="0" w:space="0" w:color="auto"/>
            <w:bottom w:val="none" w:sz="0" w:space="0" w:color="auto"/>
            <w:right w:val="none" w:sz="0" w:space="0" w:color="auto"/>
          </w:divBdr>
        </w:div>
        <w:div w:id="1394624115">
          <w:marLeft w:val="0"/>
          <w:marRight w:val="0"/>
          <w:marTop w:val="0"/>
          <w:marBottom w:val="0"/>
          <w:divBdr>
            <w:top w:val="none" w:sz="0" w:space="0" w:color="auto"/>
            <w:left w:val="none" w:sz="0" w:space="0" w:color="auto"/>
            <w:bottom w:val="none" w:sz="0" w:space="0" w:color="auto"/>
            <w:right w:val="none" w:sz="0" w:space="0" w:color="auto"/>
          </w:divBdr>
        </w:div>
        <w:div w:id="1005136123">
          <w:marLeft w:val="0"/>
          <w:marRight w:val="0"/>
          <w:marTop w:val="0"/>
          <w:marBottom w:val="0"/>
          <w:divBdr>
            <w:top w:val="none" w:sz="0" w:space="0" w:color="auto"/>
            <w:left w:val="none" w:sz="0" w:space="0" w:color="auto"/>
            <w:bottom w:val="none" w:sz="0" w:space="0" w:color="auto"/>
            <w:right w:val="none" w:sz="0" w:space="0" w:color="auto"/>
          </w:divBdr>
        </w:div>
        <w:div w:id="648291727">
          <w:marLeft w:val="0"/>
          <w:marRight w:val="0"/>
          <w:marTop w:val="0"/>
          <w:marBottom w:val="0"/>
          <w:divBdr>
            <w:top w:val="none" w:sz="0" w:space="0" w:color="auto"/>
            <w:left w:val="none" w:sz="0" w:space="0" w:color="auto"/>
            <w:bottom w:val="none" w:sz="0" w:space="0" w:color="auto"/>
            <w:right w:val="none" w:sz="0" w:space="0" w:color="auto"/>
          </w:divBdr>
        </w:div>
        <w:div w:id="1961644299">
          <w:marLeft w:val="0"/>
          <w:marRight w:val="0"/>
          <w:marTop w:val="0"/>
          <w:marBottom w:val="0"/>
          <w:divBdr>
            <w:top w:val="none" w:sz="0" w:space="0" w:color="auto"/>
            <w:left w:val="none" w:sz="0" w:space="0" w:color="auto"/>
            <w:bottom w:val="none" w:sz="0" w:space="0" w:color="auto"/>
            <w:right w:val="none" w:sz="0" w:space="0" w:color="auto"/>
          </w:divBdr>
        </w:div>
        <w:div w:id="888765698">
          <w:marLeft w:val="0"/>
          <w:marRight w:val="0"/>
          <w:marTop w:val="0"/>
          <w:marBottom w:val="0"/>
          <w:divBdr>
            <w:top w:val="none" w:sz="0" w:space="0" w:color="auto"/>
            <w:left w:val="none" w:sz="0" w:space="0" w:color="auto"/>
            <w:bottom w:val="none" w:sz="0" w:space="0" w:color="auto"/>
            <w:right w:val="none" w:sz="0" w:space="0" w:color="auto"/>
          </w:divBdr>
        </w:div>
      </w:divsChild>
    </w:div>
    <w:div w:id="1709572335">
      <w:bodyDiv w:val="1"/>
      <w:marLeft w:val="0"/>
      <w:marRight w:val="0"/>
      <w:marTop w:val="0"/>
      <w:marBottom w:val="0"/>
      <w:divBdr>
        <w:top w:val="none" w:sz="0" w:space="0" w:color="auto"/>
        <w:left w:val="none" w:sz="0" w:space="0" w:color="auto"/>
        <w:bottom w:val="none" w:sz="0" w:space="0" w:color="auto"/>
        <w:right w:val="none" w:sz="0" w:space="0" w:color="auto"/>
      </w:divBdr>
      <w:divsChild>
        <w:div w:id="165873082">
          <w:marLeft w:val="0"/>
          <w:marRight w:val="0"/>
          <w:marTop w:val="0"/>
          <w:marBottom w:val="0"/>
          <w:divBdr>
            <w:top w:val="none" w:sz="0" w:space="0" w:color="auto"/>
            <w:left w:val="none" w:sz="0" w:space="0" w:color="auto"/>
            <w:bottom w:val="none" w:sz="0" w:space="0" w:color="auto"/>
            <w:right w:val="none" w:sz="0" w:space="0" w:color="auto"/>
          </w:divBdr>
        </w:div>
        <w:div w:id="1079058043">
          <w:marLeft w:val="0"/>
          <w:marRight w:val="0"/>
          <w:marTop w:val="0"/>
          <w:marBottom w:val="0"/>
          <w:divBdr>
            <w:top w:val="none" w:sz="0" w:space="0" w:color="auto"/>
            <w:left w:val="none" w:sz="0" w:space="0" w:color="auto"/>
            <w:bottom w:val="none" w:sz="0" w:space="0" w:color="auto"/>
            <w:right w:val="none" w:sz="0" w:space="0" w:color="auto"/>
          </w:divBdr>
        </w:div>
        <w:div w:id="1522819097">
          <w:marLeft w:val="0"/>
          <w:marRight w:val="0"/>
          <w:marTop w:val="0"/>
          <w:marBottom w:val="0"/>
          <w:divBdr>
            <w:top w:val="none" w:sz="0" w:space="0" w:color="auto"/>
            <w:left w:val="none" w:sz="0" w:space="0" w:color="auto"/>
            <w:bottom w:val="none" w:sz="0" w:space="0" w:color="auto"/>
            <w:right w:val="none" w:sz="0" w:space="0" w:color="auto"/>
          </w:divBdr>
        </w:div>
        <w:div w:id="1247614706">
          <w:marLeft w:val="0"/>
          <w:marRight w:val="0"/>
          <w:marTop w:val="0"/>
          <w:marBottom w:val="0"/>
          <w:divBdr>
            <w:top w:val="none" w:sz="0" w:space="0" w:color="auto"/>
            <w:left w:val="none" w:sz="0" w:space="0" w:color="auto"/>
            <w:bottom w:val="none" w:sz="0" w:space="0" w:color="auto"/>
            <w:right w:val="none" w:sz="0" w:space="0" w:color="auto"/>
          </w:divBdr>
        </w:div>
        <w:div w:id="1532525032">
          <w:marLeft w:val="0"/>
          <w:marRight w:val="0"/>
          <w:marTop w:val="0"/>
          <w:marBottom w:val="0"/>
          <w:divBdr>
            <w:top w:val="none" w:sz="0" w:space="0" w:color="auto"/>
            <w:left w:val="none" w:sz="0" w:space="0" w:color="auto"/>
            <w:bottom w:val="none" w:sz="0" w:space="0" w:color="auto"/>
            <w:right w:val="none" w:sz="0" w:space="0" w:color="auto"/>
          </w:divBdr>
        </w:div>
        <w:div w:id="1393120440">
          <w:marLeft w:val="0"/>
          <w:marRight w:val="0"/>
          <w:marTop w:val="0"/>
          <w:marBottom w:val="0"/>
          <w:divBdr>
            <w:top w:val="none" w:sz="0" w:space="0" w:color="auto"/>
            <w:left w:val="none" w:sz="0" w:space="0" w:color="auto"/>
            <w:bottom w:val="none" w:sz="0" w:space="0" w:color="auto"/>
            <w:right w:val="none" w:sz="0" w:space="0" w:color="auto"/>
          </w:divBdr>
        </w:div>
        <w:div w:id="1037316447">
          <w:marLeft w:val="0"/>
          <w:marRight w:val="0"/>
          <w:marTop w:val="0"/>
          <w:marBottom w:val="0"/>
          <w:divBdr>
            <w:top w:val="none" w:sz="0" w:space="0" w:color="auto"/>
            <w:left w:val="none" w:sz="0" w:space="0" w:color="auto"/>
            <w:bottom w:val="none" w:sz="0" w:space="0" w:color="auto"/>
            <w:right w:val="none" w:sz="0" w:space="0" w:color="auto"/>
          </w:divBdr>
        </w:div>
        <w:div w:id="779955440">
          <w:marLeft w:val="0"/>
          <w:marRight w:val="0"/>
          <w:marTop w:val="0"/>
          <w:marBottom w:val="0"/>
          <w:divBdr>
            <w:top w:val="none" w:sz="0" w:space="0" w:color="auto"/>
            <w:left w:val="none" w:sz="0" w:space="0" w:color="auto"/>
            <w:bottom w:val="none" w:sz="0" w:space="0" w:color="auto"/>
            <w:right w:val="none" w:sz="0" w:space="0" w:color="auto"/>
          </w:divBdr>
        </w:div>
        <w:div w:id="2079091549">
          <w:marLeft w:val="0"/>
          <w:marRight w:val="0"/>
          <w:marTop w:val="0"/>
          <w:marBottom w:val="0"/>
          <w:divBdr>
            <w:top w:val="none" w:sz="0" w:space="0" w:color="auto"/>
            <w:left w:val="none" w:sz="0" w:space="0" w:color="auto"/>
            <w:bottom w:val="none" w:sz="0" w:space="0" w:color="auto"/>
            <w:right w:val="none" w:sz="0" w:space="0" w:color="auto"/>
          </w:divBdr>
        </w:div>
        <w:div w:id="396746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401857-D2A1-4B17-830F-991047E0E2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Buecher2021.dotx</Template>
  <TotalTime>0</TotalTime>
  <Pages>1</Pages>
  <Words>8365</Words>
  <Characters>52705</Characters>
  <Application>Microsoft Office Word</Application>
  <DocSecurity>0</DocSecurity>
  <Lines>439</Lines>
  <Paragraphs>121</Paragraphs>
  <ScaleCrop>false</ScaleCrop>
  <HeadingPairs>
    <vt:vector size="4" baseType="variant">
      <vt:variant>
        <vt:lpstr>Titel</vt:lpstr>
      </vt:variant>
      <vt:variant>
        <vt:i4>1</vt:i4>
      </vt:variant>
      <vt:variant>
        <vt:lpstr>Überschriften</vt:lpstr>
      </vt:variant>
      <vt:variant>
        <vt:i4>51</vt:i4>
      </vt:variant>
    </vt:vector>
  </HeadingPairs>
  <TitlesOfParts>
    <vt:vector size="52" baseType="lpstr">
      <vt:lpstr/>
      <vt:lpstr>Morgenlieder</vt:lpstr>
      <vt:lpstr>Vorwort</vt:lpstr>
      <vt:lpstr>Annwyl, Fritz Jacob von – Ein Christlich morgengsang.</vt:lpstr>
      <vt:lpstr>Arndt, Ernst Moritz – Morgengebet</vt:lpstr>
      <vt:lpstr>August Churfürst von Sachsen - Ein anderer Morgensegen des Churfürsten August</vt:lpstr>
      <vt:lpstr>Behm, Martin – Ein Morgensegen</vt:lpstr>
      <vt:lpstr>Behm, Martin – Morgengebetlein</vt:lpstr>
      <vt:lpstr>Claudius, Matthias – Frau Rebekka mit den Kindern</vt:lpstr>
      <vt:lpstr>Claudius, Matthias – Morgenlied eines Bauersmanns</vt:lpstr>
      <vt:lpstr>Gellert, Christian Fürchtegott – Mein erst Gefühl sei Preis und Dank</vt:lpstr>
      <vt:lpstr>Hermann, Nikolaus – Der Morgen segen,</vt:lpstr>
      <vt:lpstr>Hertzogenrath, Theodor Isaak – Morgenlied</vt:lpstr>
      <vt:lpstr>Klepper, Jochen – Er weckt mich alle Morgen</vt:lpstr>
      <vt:lpstr>Klepper, Jochen – Schon bricht des Tages Glanz hervor</vt:lpstr>
      <vt:lpstr>Krummacher, Friedrich Adolf der Ältere – Die dunklen Schatten fliehen</vt:lpstr>
      <vt:lpstr>Lörs, Arnold – Der Morgenwecker</vt:lpstr>
      <vt:lpstr>Mathesius, Johann – Aus meines Herzens Grunde</vt:lpstr>
      <vt:lpstr>Neander, Joachim – Der am Morgen Singende</vt:lpstr>
      <vt:lpstr>Nicolai, Philipp – Wie schön leuchtet der Morgenstern</vt:lpstr>
      <vt:lpstr>Opitz, Martin – Morgenandacht</vt:lpstr>
      <vt:lpstr>Ringwaldt, Bartholomäus – Ein Morgensegen</vt:lpstr>
      <vt:lpstr>Sachs, Hans – Das Walt got</vt:lpstr>
      <vt:lpstr>Spieker, Christian Wilhelm – Gott, du Licht, das ewig bleibet</vt:lpstr>
      <vt:lpstr>Spieker, Christian Wilhelm – Höchster Gott! durch deinen Segen</vt:lpstr>
      <vt:lpstr>Spitta, Carl Johann Philipp – Es wird mein Herz mit Freuden wach</vt:lpstr>
      <vt:lpstr>Spitta, Carl Johann Philipp – Gehe hin in Gottes Namen</vt:lpstr>
      <vt:lpstr>Spitta, Carl Johann Philipp – Im Osten flammt empor der goldne Morgen</vt:lpstr>
      <vt:lpstr>Tersteegen, Gerhard – Das äußre Sonnenlicht ist da</vt:lpstr>
      <vt:lpstr>Tersteegen, Gerhard – O Jesu, meines Lebens Licht</vt:lpstr>
      <vt:lpstr>Tersteegen, Gerhard – Wann sich die Sonn‘ erhebet</vt:lpstr>
      <vt:lpstr>Unbekannter Dichter – Morgengesang</vt:lpstr>
      <vt:lpstr>Weisse, Michael – Der Tag bricht an</vt:lpstr>
      <vt:lpstr>Weisse, Michael – Der Tag vertreybt die finster nacht,</vt:lpstr>
      <vt:lpstr>Weisse, Michael – ES geht daher des tages schein</vt:lpstr>
      <vt:lpstr>Zinzendorf, Nikolaus Ludwig Graf von – Seht, die Nacht vergehet</vt:lpstr>
      <vt:lpstr>Zwick, Johannes – All Morgen ist ganz frisch und neu</vt:lpstr>
      <vt:lpstr>Juda, Leo – All Morgen ist ganz frisch und neu</vt:lpstr>
      <vt:lpstr>Kolross, Johann – Ein Geistlich lied, zu singen, wenn man des morgens auffstehet</vt:lpstr>
      <vt:lpstr>Gerhardt, Paul – Die güldne Sonne, voll Freud und Wonne</vt:lpstr>
      <vt:lpstr>Franck, Salomo – Die dunkle Nacht ist nun vergangen</vt:lpstr>
      <vt:lpstr>Franck, Salomo – Der lichte Morgen bricht herfür</vt:lpstr>
      <vt:lpstr>Freder, Johann – Ich dank dir Gott (Morgenlied)</vt:lpstr>
      <vt:lpstr>Freder, Johann – Ein anderes Morgengebet (ICk danck dy, Godt, vor alle dine wold</vt:lpstr>
      <vt:lpstr>Freder, Johann – Ein Morgengebet (ICk dancke dy, Godt, vor alle woldat,)</vt:lpstr>
      <vt:lpstr>Francke, August Hermann – Kommst Du nicht auch zu mir</vt:lpstr>
      <vt:lpstr>Capito, Wolfgang – Morgengebet</vt:lpstr>
      <vt:lpstr>Ambrosius – Hymnus beim Hahnenruf</vt:lpstr>
      <vt:lpstr>Albert, Heinrich – Gott des Himmels und der Erden</vt:lpstr>
      <vt:lpstr>Alber, Erasmus – Steht auf, ihr lieben Kinderlein</vt:lpstr>
      <vt:lpstr>Quellen:</vt:lpstr>
      <vt:lpstr>Endnoten</vt:lpstr>
    </vt:vector>
  </TitlesOfParts>
  <Company>Glaubensstimme.de</Company>
  <LinksUpToDate>false</LinksUpToDate>
  <CharactersWithSpaces>60949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Morgenlieder</dc:title>
  <dc:subject/>
  <dc:creator>diverse</dc:creator>
  <cp:keywords/>
  <dc:description/>
  <cp:lastModifiedBy>webmaster@glaubensstimme.de</cp:lastModifiedBy>
  <cp:revision>3</cp:revision>
  <dcterms:created xsi:type="dcterms:W3CDTF">2021-03-31T06:08:00Z</dcterms:created>
  <dcterms:modified xsi:type="dcterms:W3CDTF">2021-04-01T09:30:00Z</dcterms:modified>
  <dc:language>de</dc:language>
</cp:coreProperties>
</file>